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DD123" w14:textId="36ED2AED" w:rsidR="00F47F4C" w:rsidRPr="00E9356C" w:rsidRDefault="00F47F4C" w:rsidP="00501D3B">
      <w:pPr>
        <w:ind w:hanging="142"/>
        <w:jc w:val="right"/>
        <w:rPr>
          <w:b/>
          <w:bCs/>
          <w:sz w:val="22"/>
          <w:szCs w:val="22"/>
        </w:rPr>
      </w:pPr>
      <w:r w:rsidRPr="00E9356C">
        <w:rPr>
          <w:sz w:val="22"/>
          <w:szCs w:val="22"/>
        </w:rPr>
        <w:t>Załącznik nr</w:t>
      </w:r>
      <w:r w:rsidR="00C36DE9" w:rsidRPr="00E9356C">
        <w:rPr>
          <w:sz w:val="22"/>
          <w:szCs w:val="22"/>
        </w:rPr>
        <w:t xml:space="preserve"> 5 do zapytania</w:t>
      </w:r>
      <w:r w:rsidR="00501D3B" w:rsidRPr="00E9356C">
        <w:rPr>
          <w:sz w:val="22"/>
          <w:szCs w:val="22"/>
        </w:rPr>
        <w:t xml:space="preserve"> ofertowego</w:t>
      </w:r>
    </w:p>
    <w:p w14:paraId="66B71368" w14:textId="77777777" w:rsidR="00D2058F" w:rsidRPr="00E9356C" w:rsidRDefault="00D2058F" w:rsidP="00BD7858">
      <w:pPr>
        <w:pStyle w:val="Tekstpodstawowy"/>
        <w:spacing w:line="240" w:lineRule="auto"/>
        <w:ind w:left="540"/>
        <w:jc w:val="center"/>
        <w:outlineLvl w:val="0"/>
        <w:rPr>
          <w:b/>
          <w:bCs/>
          <w:sz w:val="22"/>
          <w:szCs w:val="22"/>
        </w:rPr>
      </w:pPr>
    </w:p>
    <w:p w14:paraId="507D6060" w14:textId="77777777" w:rsidR="00F802E3" w:rsidRPr="00E9356C" w:rsidRDefault="00F802E3" w:rsidP="00BD7858">
      <w:pPr>
        <w:pStyle w:val="Tekstpodstawowy"/>
        <w:spacing w:line="240" w:lineRule="auto"/>
        <w:ind w:left="540"/>
        <w:jc w:val="center"/>
        <w:outlineLvl w:val="0"/>
        <w:rPr>
          <w:b/>
          <w:bCs/>
          <w:sz w:val="22"/>
          <w:szCs w:val="22"/>
        </w:rPr>
      </w:pPr>
    </w:p>
    <w:p w14:paraId="07BFE5F0" w14:textId="0F8C6344" w:rsidR="00BD7858" w:rsidRPr="00E9356C" w:rsidRDefault="00501D3B" w:rsidP="00BD7858">
      <w:pPr>
        <w:pStyle w:val="Tekstpodstawowy"/>
        <w:spacing w:line="240" w:lineRule="auto"/>
        <w:ind w:left="540"/>
        <w:jc w:val="center"/>
        <w:outlineLvl w:val="0"/>
        <w:rPr>
          <w:b/>
          <w:bCs/>
          <w:sz w:val="22"/>
          <w:szCs w:val="22"/>
        </w:rPr>
      </w:pPr>
      <w:r w:rsidRPr="00E9356C">
        <w:rPr>
          <w:b/>
          <w:bCs/>
          <w:sz w:val="22"/>
          <w:szCs w:val="22"/>
        </w:rPr>
        <w:t>Umowa</w:t>
      </w:r>
      <w:r w:rsidR="00E823DD" w:rsidRPr="00E9356C">
        <w:rPr>
          <w:b/>
          <w:bCs/>
          <w:sz w:val="22"/>
          <w:szCs w:val="22"/>
        </w:rPr>
        <w:t xml:space="preserve"> Nr </w:t>
      </w:r>
      <w:r w:rsidR="00AC1DC6" w:rsidRPr="00E9356C">
        <w:rPr>
          <w:b/>
          <w:bCs/>
          <w:sz w:val="22"/>
          <w:szCs w:val="22"/>
        </w:rPr>
        <w:t>…</w:t>
      </w:r>
      <w:r w:rsidR="00B24EE8">
        <w:rPr>
          <w:b/>
          <w:bCs/>
          <w:sz w:val="22"/>
          <w:szCs w:val="22"/>
        </w:rPr>
        <w:t>/2026</w:t>
      </w:r>
    </w:p>
    <w:p w14:paraId="67E4E5ED" w14:textId="77777777" w:rsidR="00BD7858" w:rsidRPr="00E9356C" w:rsidRDefault="00BD7858" w:rsidP="00BD7858">
      <w:pPr>
        <w:pStyle w:val="Tekstpodstawowy"/>
        <w:spacing w:line="240" w:lineRule="auto"/>
        <w:ind w:left="540"/>
        <w:jc w:val="center"/>
        <w:outlineLvl w:val="0"/>
        <w:rPr>
          <w:b/>
          <w:sz w:val="22"/>
          <w:szCs w:val="22"/>
          <w:u w:val="single"/>
        </w:rPr>
      </w:pPr>
    </w:p>
    <w:p w14:paraId="665DDD62" w14:textId="045EBB9D" w:rsidR="00F47F4C" w:rsidRPr="00E9356C" w:rsidRDefault="00B24EE8" w:rsidP="00A5256E">
      <w:pPr>
        <w:jc w:val="both"/>
        <w:rPr>
          <w:bCs/>
        </w:rPr>
      </w:pPr>
      <w:r>
        <w:rPr>
          <w:bCs/>
        </w:rPr>
        <w:t xml:space="preserve">       </w:t>
      </w:r>
      <w:r w:rsidR="00F47F4C" w:rsidRPr="00E9356C">
        <w:rPr>
          <w:bCs/>
        </w:rPr>
        <w:t xml:space="preserve">zawarta w dniu </w:t>
      </w:r>
      <w:r w:rsidR="00AC1DC6" w:rsidRPr="00E9356C">
        <w:rPr>
          <w:bCs/>
        </w:rPr>
        <w:t>…….</w:t>
      </w:r>
      <w:r w:rsidR="00E823DD" w:rsidRPr="00E9356C">
        <w:rPr>
          <w:bCs/>
        </w:rPr>
        <w:t xml:space="preserve"> r. </w:t>
      </w:r>
      <w:r w:rsidR="00F47F4C" w:rsidRPr="00E9356C">
        <w:rPr>
          <w:bCs/>
        </w:rPr>
        <w:t xml:space="preserve">w </w:t>
      </w:r>
      <w:r w:rsidR="00AC1DC6" w:rsidRPr="00E9356C">
        <w:rPr>
          <w:bCs/>
        </w:rPr>
        <w:t>Szczuczynie</w:t>
      </w:r>
      <w:r w:rsidR="00D2381B" w:rsidRPr="00E9356C">
        <w:rPr>
          <w:bCs/>
        </w:rPr>
        <w:t xml:space="preserve"> </w:t>
      </w:r>
      <w:r w:rsidR="00F47F4C" w:rsidRPr="00E9356C">
        <w:rPr>
          <w:bCs/>
        </w:rPr>
        <w:t>pomiędzy:</w:t>
      </w:r>
    </w:p>
    <w:p w14:paraId="1C281833" w14:textId="77777777" w:rsidR="002871ED" w:rsidRPr="00E9356C" w:rsidRDefault="002871ED" w:rsidP="002871ED">
      <w:pPr>
        <w:autoSpaceDE w:val="0"/>
        <w:jc w:val="both"/>
        <w:rPr>
          <w:b/>
          <w:bCs/>
        </w:rPr>
      </w:pPr>
      <w:bookmarkStart w:id="0" w:name="_Hlk98404809"/>
    </w:p>
    <w:p w14:paraId="35A0E187" w14:textId="58FA324A" w:rsidR="009A146C" w:rsidRPr="00E9356C" w:rsidRDefault="009A146C" w:rsidP="009A146C">
      <w:pPr>
        <w:pStyle w:val="Tekstpodstawowy"/>
        <w:tabs>
          <w:tab w:val="left" w:pos="540"/>
        </w:tabs>
        <w:spacing w:line="276" w:lineRule="auto"/>
        <w:ind w:left="345"/>
        <w:rPr>
          <w:bCs/>
          <w:szCs w:val="24"/>
        </w:rPr>
      </w:pPr>
      <w:r w:rsidRPr="00E9356C">
        <w:rPr>
          <w:bCs/>
          <w:szCs w:val="24"/>
        </w:rPr>
        <w:t xml:space="preserve">Gmina </w:t>
      </w:r>
      <w:r w:rsidR="00AC1DC6" w:rsidRPr="00E9356C">
        <w:rPr>
          <w:bCs/>
          <w:szCs w:val="24"/>
        </w:rPr>
        <w:t>Szczuczyn</w:t>
      </w:r>
      <w:r w:rsidRPr="00E9356C">
        <w:rPr>
          <w:bCs/>
          <w:szCs w:val="24"/>
        </w:rPr>
        <w:t xml:space="preserve">, z siedzibą </w:t>
      </w:r>
      <w:r w:rsidR="00AC1DC6" w:rsidRPr="00E9356C">
        <w:rPr>
          <w:bCs/>
          <w:szCs w:val="24"/>
        </w:rPr>
        <w:t>przy plac 1000-lecia 23,</w:t>
      </w:r>
      <w:r w:rsidRPr="00E9356C">
        <w:rPr>
          <w:bCs/>
          <w:szCs w:val="24"/>
        </w:rPr>
        <w:t xml:space="preserve"> </w:t>
      </w:r>
      <w:r w:rsidR="00AC1DC6" w:rsidRPr="00E9356C">
        <w:rPr>
          <w:bCs/>
          <w:szCs w:val="24"/>
        </w:rPr>
        <w:t>19-230</w:t>
      </w:r>
      <w:r w:rsidRPr="00E9356C">
        <w:rPr>
          <w:bCs/>
          <w:szCs w:val="24"/>
        </w:rPr>
        <w:t xml:space="preserve"> </w:t>
      </w:r>
      <w:r w:rsidR="00AC1DC6" w:rsidRPr="00E9356C">
        <w:rPr>
          <w:bCs/>
          <w:szCs w:val="24"/>
        </w:rPr>
        <w:t>Szczuczyn</w:t>
      </w:r>
    </w:p>
    <w:p w14:paraId="76AB3A51" w14:textId="65D12489" w:rsidR="00780FEF" w:rsidRPr="00E9356C" w:rsidRDefault="003B15B7" w:rsidP="003B15B7">
      <w:pPr>
        <w:autoSpaceDE w:val="0"/>
        <w:spacing w:line="360" w:lineRule="auto"/>
        <w:jc w:val="left"/>
        <w:rPr>
          <w:b/>
          <w:bCs/>
        </w:rPr>
      </w:pPr>
      <w:r w:rsidRPr="00E9356C">
        <w:rPr>
          <w:color w:val="000000"/>
        </w:rPr>
        <w:t xml:space="preserve">                                                                                                                                               </w:t>
      </w:r>
    </w:p>
    <w:p w14:paraId="3A02EA6B" w14:textId="41C323B8" w:rsidR="00F47F4C" w:rsidRPr="00E9356C" w:rsidRDefault="00780FEF" w:rsidP="00780FEF">
      <w:pPr>
        <w:autoSpaceDE w:val="0"/>
        <w:spacing w:line="360" w:lineRule="auto"/>
        <w:jc w:val="both"/>
      </w:pPr>
      <w:r w:rsidRPr="00E9356C">
        <w:t xml:space="preserve">       </w:t>
      </w:r>
      <w:r w:rsidR="001C19DC" w:rsidRPr="00E9356C">
        <w:t xml:space="preserve"> </w:t>
      </w:r>
      <w:bookmarkEnd w:id="0"/>
      <w:r w:rsidR="00F47F4C" w:rsidRPr="00E9356C">
        <w:t xml:space="preserve">NIP </w:t>
      </w:r>
      <w:r w:rsidR="00AC1DC6" w:rsidRPr="00E9356C">
        <w:t xml:space="preserve">7191556722 </w:t>
      </w:r>
      <w:r w:rsidR="00F47F4C" w:rsidRPr="00E9356C">
        <w:rPr>
          <w:bCs/>
        </w:rPr>
        <w:t xml:space="preserve">REGON </w:t>
      </w:r>
      <w:r w:rsidR="00AC1DC6" w:rsidRPr="00E9356C">
        <w:rPr>
          <w:bCs/>
        </w:rPr>
        <w:t>450669766</w:t>
      </w:r>
      <w:r w:rsidR="00F47F4C" w:rsidRPr="00E9356C">
        <w:rPr>
          <w:bCs/>
        </w:rPr>
        <w:t>,</w:t>
      </w:r>
    </w:p>
    <w:p w14:paraId="1CE7E157" w14:textId="1FDB8127" w:rsidR="00F47F4C" w:rsidRPr="00E9356C" w:rsidRDefault="00780FEF" w:rsidP="00780FEF">
      <w:pPr>
        <w:spacing w:line="360" w:lineRule="auto"/>
        <w:ind w:left="426"/>
        <w:jc w:val="both"/>
        <w:rPr>
          <w:bCs/>
        </w:rPr>
      </w:pPr>
      <w:r w:rsidRPr="00E9356C">
        <w:rPr>
          <w:bCs/>
        </w:rPr>
        <w:t>r</w:t>
      </w:r>
      <w:r w:rsidR="00F47F4C" w:rsidRPr="00E9356C">
        <w:rPr>
          <w:bCs/>
        </w:rPr>
        <w:t>eprezentowan</w:t>
      </w:r>
      <w:r w:rsidR="003B15B7" w:rsidRPr="00E9356C">
        <w:rPr>
          <w:bCs/>
        </w:rPr>
        <w:t>ą</w:t>
      </w:r>
      <w:r w:rsidR="00A5256E" w:rsidRPr="00E9356C">
        <w:rPr>
          <w:bCs/>
        </w:rPr>
        <w:t xml:space="preserve"> </w:t>
      </w:r>
      <w:r w:rsidR="00F47F4C" w:rsidRPr="00E9356C">
        <w:rPr>
          <w:bCs/>
        </w:rPr>
        <w:t xml:space="preserve"> przez:</w:t>
      </w:r>
      <w:r w:rsidR="00FD205D" w:rsidRPr="00E9356C">
        <w:rPr>
          <w:bCs/>
        </w:rPr>
        <w:t xml:space="preserve"> </w:t>
      </w:r>
      <w:r w:rsidR="00AC1DC6" w:rsidRPr="00E9356C">
        <w:rPr>
          <w:bCs/>
        </w:rPr>
        <w:t>……………………..</w:t>
      </w:r>
      <w:r w:rsidR="00FD205D" w:rsidRPr="00E9356C">
        <w:rPr>
          <w:bCs/>
        </w:rPr>
        <w:t xml:space="preserve"> przy kontrasygnacie Skarbnika Gminy </w:t>
      </w:r>
      <w:r w:rsidR="00AC1DC6" w:rsidRPr="00E9356C">
        <w:rPr>
          <w:bCs/>
        </w:rPr>
        <w:t>…………….</w:t>
      </w:r>
    </w:p>
    <w:p w14:paraId="06BC919D" w14:textId="77777777" w:rsidR="00F47F4C" w:rsidRPr="00E9356C" w:rsidRDefault="00F47F4C" w:rsidP="00F47F4C">
      <w:pPr>
        <w:ind w:left="426"/>
        <w:jc w:val="both"/>
        <w:rPr>
          <w:bCs/>
        </w:rPr>
      </w:pPr>
    </w:p>
    <w:p w14:paraId="06FACA09" w14:textId="429C0134" w:rsidR="00F47F4C" w:rsidRPr="00E9356C" w:rsidRDefault="00F47F4C" w:rsidP="00FD205D">
      <w:pPr>
        <w:ind w:left="426"/>
        <w:jc w:val="both"/>
        <w:rPr>
          <w:bCs/>
        </w:rPr>
      </w:pPr>
      <w:r w:rsidRPr="00E9356C">
        <w:rPr>
          <w:bCs/>
        </w:rPr>
        <w:t>zwaną dalej „Zamawiającym”,</w:t>
      </w:r>
    </w:p>
    <w:p w14:paraId="5E2565AD" w14:textId="77777777" w:rsidR="00F47F4C" w:rsidRPr="00E9356C" w:rsidRDefault="00F47F4C" w:rsidP="00146EF5">
      <w:pPr>
        <w:ind w:left="426"/>
        <w:jc w:val="left"/>
        <w:rPr>
          <w:bCs/>
        </w:rPr>
      </w:pPr>
      <w:r w:rsidRPr="00E9356C">
        <w:rPr>
          <w:bCs/>
        </w:rPr>
        <w:t xml:space="preserve">a   </w:t>
      </w:r>
    </w:p>
    <w:p w14:paraId="17C8B4CC" w14:textId="6DC6F619" w:rsidR="00F47F4C" w:rsidRPr="00E9356C" w:rsidRDefault="00AC1DC6" w:rsidP="00146EF5">
      <w:pPr>
        <w:ind w:left="426"/>
        <w:jc w:val="left"/>
        <w:rPr>
          <w:bCs/>
        </w:rPr>
      </w:pPr>
      <w:r w:rsidRPr="00E9356C">
        <w:rPr>
          <w:bCs/>
        </w:rPr>
        <w:t>…………..</w:t>
      </w:r>
    </w:p>
    <w:p w14:paraId="09CCC5FD" w14:textId="77777777" w:rsidR="00F47F4C" w:rsidRPr="00E9356C" w:rsidRDefault="00F47F4C" w:rsidP="00146EF5">
      <w:pPr>
        <w:ind w:left="426"/>
        <w:jc w:val="left"/>
        <w:rPr>
          <w:bCs/>
        </w:rPr>
      </w:pPr>
    </w:p>
    <w:p w14:paraId="0FD42027" w14:textId="37904D7C" w:rsidR="00F47F4C" w:rsidRPr="00E9356C" w:rsidRDefault="00F47F4C" w:rsidP="00146EF5">
      <w:pPr>
        <w:ind w:left="426"/>
        <w:jc w:val="left"/>
        <w:rPr>
          <w:bCs/>
        </w:rPr>
      </w:pPr>
      <w:r w:rsidRPr="00E9356C">
        <w:rPr>
          <w:bCs/>
        </w:rPr>
        <w:t>reprezentowanym przez</w:t>
      </w:r>
      <w:r w:rsidR="00BB7B0B" w:rsidRPr="00E9356C">
        <w:rPr>
          <w:bCs/>
        </w:rPr>
        <w:t xml:space="preserve">: </w:t>
      </w:r>
      <w:r w:rsidR="00AC1DC6" w:rsidRPr="00E9356C">
        <w:rPr>
          <w:bCs/>
        </w:rPr>
        <w:t>………………</w:t>
      </w:r>
    </w:p>
    <w:p w14:paraId="57E23635" w14:textId="77777777" w:rsidR="00F47F4C" w:rsidRPr="00E9356C" w:rsidRDefault="00F47F4C" w:rsidP="00F47F4C">
      <w:pPr>
        <w:ind w:left="426"/>
        <w:jc w:val="both"/>
        <w:rPr>
          <w:bCs/>
        </w:rPr>
      </w:pPr>
    </w:p>
    <w:p w14:paraId="1C467861" w14:textId="77777777" w:rsidR="00F47F4C" w:rsidRPr="00E9356C" w:rsidRDefault="00F47F4C" w:rsidP="00F47F4C">
      <w:pPr>
        <w:ind w:left="426"/>
        <w:jc w:val="both"/>
        <w:rPr>
          <w:bCs/>
        </w:rPr>
      </w:pPr>
      <w:r w:rsidRPr="00E9356C">
        <w:rPr>
          <w:bCs/>
        </w:rPr>
        <w:t xml:space="preserve"> zwaną w treści umowy Wykonawcą </w:t>
      </w:r>
    </w:p>
    <w:p w14:paraId="5684F502" w14:textId="77777777" w:rsidR="00F47F4C" w:rsidRPr="00E9356C" w:rsidRDefault="00F47F4C" w:rsidP="00F47F4C">
      <w:pPr>
        <w:ind w:left="426"/>
        <w:jc w:val="both"/>
        <w:rPr>
          <w:b/>
        </w:rPr>
      </w:pPr>
    </w:p>
    <w:p w14:paraId="236E6368" w14:textId="06CC401C" w:rsidR="00BD7858" w:rsidRPr="00E9356C" w:rsidRDefault="00F47F4C" w:rsidP="00501D3B">
      <w:pPr>
        <w:ind w:left="426"/>
        <w:jc w:val="both"/>
        <w:rPr>
          <w:iCs/>
        </w:rPr>
      </w:pPr>
      <w:r w:rsidRPr="00E9356C">
        <w:rPr>
          <w:bCs/>
        </w:rPr>
        <w:t xml:space="preserve">Niniejsza umowa została zawarta w wyniku przeprowadzonego postępowania </w:t>
      </w:r>
      <w:r w:rsidR="007209DD" w:rsidRPr="00E9356C">
        <w:rPr>
          <w:rFonts w:eastAsia="Calibri"/>
        </w:rPr>
        <w:t>prowadzonego w  formie Zapytania ofertowego</w:t>
      </w:r>
      <w:r w:rsidR="001529D2" w:rsidRPr="00E9356C">
        <w:rPr>
          <w:rFonts w:eastAsia="Calibri"/>
        </w:rPr>
        <w:t xml:space="preserve"> n</w:t>
      </w:r>
      <w:r w:rsidR="00B24EE8">
        <w:rPr>
          <w:rFonts w:eastAsia="Calibri"/>
        </w:rPr>
        <w:t>r 1</w:t>
      </w:r>
      <w:r w:rsidR="007209DD" w:rsidRPr="00E9356C">
        <w:rPr>
          <w:rFonts w:eastAsia="Calibri"/>
        </w:rPr>
        <w:t xml:space="preserve"> zgodnie z zasadą konkurencyjności </w:t>
      </w:r>
      <w:r w:rsidR="00501D3B" w:rsidRPr="00E9356C">
        <w:rPr>
          <w:rFonts w:eastAsia="Calibri"/>
        </w:rPr>
        <w:t xml:space="preserve">opisaną  </w:t>
      </w:r>
      <w:r w:rsidR="00B24EE8">
        <w:rPr>
          <w:rFonts w:eastAsia="Calibri"/>
        </w:rPr>
        <w:br/>
      </w:r>
      <w:r w:rsidR="00501D3B" w:rsidRPr="00E9356C">
        <w:rPr>
          <w:rFonts w:eastAsia="Calibri"/>
        </w:rPr>
        <w:t xml:space="preserve">w Wytycznych </w:t>
      </w:r>
      <w:r w:rsidR="00501D3B" w:rsidRPr="00E9356C">
        <w:t>dotyczących kwalifikowalności wydatków na lata 2021-2027 z dnia 18.11.2022 zatwierdzonych przez Ministra Funduszy i Polityki Regionalnej (</w:t>
      </w:r>
      <w:proofErr w:type="spellStart"/>
      <w:r w:rsidR="00501D3B" w:rsidRPr="00E9356C">
        <w:rPr>
          <w:i/>
          <w:iCs/>
        </w:rPr>
        <w:t>MFiPR</w:t>
      </w:r>
      <w:proofErr w:type="spellEnd"/>
      <w:r w:rsidR="00501D3B" w:rsidRPr="00E9356C">
        <w:rPr>
          <w:i/>
          <w:iCs/>
        </w:rPr>
        <w:t xml:space="preserve">/2021-2027/9(1) </w:t>
      </w:r>
      <w:r w:rsidR="00501D3B" w:rsidRPr="00E9356C">
        <w:rPr>
          <w:iCs/>
        </w:rPr>
        <w:t>zwanych dalej „Wytyczne”</w:t>
      </w:r>
    </w:p>
    <w:p w14:paraId="232D4A4E" w14:textId="77777777" w:rsidR="00501D3B" w:rsidRPr="00E9356C" w:rsidRDefault="00501D3B" w:rsidP="00501D3B">
      <w:pPr>
        <w:ind w:left="426"/>
        <w:jc w:val="both"/>
        <w:rPr>
          <w:b/>
          <w:bCs/>
        </w:rPr>
      </w:pPr>
    </w:p>
    <w:p w14:paraId="64EE3648" w14:textId="1B440881" w:rsidR="00BE68EF" w:rsidRPr="00E9356C" w:rsidRDefault="00BD7858" w:rsidP="00265B9B">
      <w:pPr>
        <w:widowControl/>
        <w:suppressAutoHyphens w:val="0"/>
        <w:ind w:left="540"/>
        <w:outlineLvl w:val="0"/>
      </w:pPr>
      <w:r w:rsidRPr="00E9356C">
        <w:rPr>
          <w:b/>
          <w:bCs/>
        </w:rPr>
        <w:t xml:space="preserve">§ 1 </w:t>
      </w:r>
    </w:p>
    <w:p w14:paraId="3A23876B" w14:textId="77777777" w:rsidR="00BE68EF" w:rsidRPr="00E9356C" w:rsidRDefault="00BE68EF" w:rsidP="00BE68EF">
      <w:pPr>
        <w:pStyle w:val="Default"/>
        <w:jc w:val="center"/>
        <w:rPr>
          <w:i/>
          <w:iCs/>
        </w:rPr>
      </w:pPr>
    </w:p>
    <w:p w14:paraId="6E8051F3" w14:textId="2A77F24F" w:rsidR="00D45482" w:rsidRPr="00B24EE8" w:rsidRDefault="00BE68EF" w:rsidP="00B24EE8">
      <w:pPr>
        <w:pStyle w:val="Default"/>
        <w:jc w:val="both"/>
        <w:rPr>
          <w:i/>
          <w:iCs/>
        </w:rPr>
      </w:pPr>
      <w:r w:rsidRPr="00E9356C">
        <w:t xml:space="preserve">Zamawiający powierza a Wykonawca przyjmuje do zrealizowania przedmiotu umowy w wyniku postępowania pn.: </w:t>
      </w:r>
      <w:bookmarkStart w:id="1" w:name="_GoBack"/>
      <w:r w:rsidR="00B24EE8">
        <w:rPr>
          <w:b/>
          <w:color w:val="000000" w:themeColor="text1"/>
        </w:rPr>
        <w:t>Dostawa, montaż generatora prądu wraz z przystosowaniem pomieszczenia na potrzeby Urzędu Miejskiego w Szczuczynie w ramach realizowanego projektu</w:t>
      </w:r>
      <w:r w:rsidR="00B24EE8" w:rsidRPr="00F8627D">
        <w:rPr>
          <w:b/>
        </w:rPr>
        <w:t xml:space="preserve"> </w:t>
      </w:r>
      <w:r w:rsidR="00B24EE8" w:rsidRPr="00F8627D">
        <w:rPr>
          <w:b/>
          <w:bCs/>
        </w:rPr>
        <w:t>„</w:t>
      </w:r>
      <w:proofErr w:type="spellStart"/>
      <w:r w:rsidR="00B24EE8" w:rsidRPr="00F8627D">
        <w:rPr>
          <w:b/>
        </w:rPr>
        <w:t>Cyberbezpieczny</w:t>
      </w:r>
      <w:proofErr w:type="spellEnd"/>
      <w:r w:rsidR="00B24EE8" w:rsidRPr="00F8627D">
        <w:rPr>
          <w:b/>
        </w:rPr>
        <w:t xml:space="preserve"> Samorząd” w Gminie Szczuczyn</w:t>
      </w:r>
      <w:bookmarkEnd w:id="1"/>
      <w:r w:rsidR="000D1F45" w:rsidRPr="00E9356C">
        <w:rPr>
          <w:b/>
        </w:rPr>
        <w:t xml:space="preserve">, </w:t>
      </w:r>
      <w:r w:rsidR="00D45482" w:rsidRPr="00E9356C">
        <w:rPr>
          <w:bCs/>
        </w:rPr>
        <w:t>Znak sprawy:</w:t>
      </w:r>
      <w:r w:rsidR="00E9356C">
        <w:rPr>
          <w:bCs/>
        </w:rPr>
        <w:t xml:space="preserve"> RK.271.1.2026</w:t>
      </w:r>
    </w:p>
    <w:p w14:paraId="7556D5EA" w14:textId="77777777" w:rsidR="00AA7A88" w:rsidRPr="00E9356C" w:rsidRDefault="00AA7A88" w:rsidP="00AA7A88">
      <w:pPr>
        <w:pStyle w:val="Default"/>
      </w:pPr>
    </w:p>
    <w:p w14:paraId="2ADFF11E" w14:textId="53260B1B" w:rsidR="00AA7A88" w:rsidRPr="00E9356C" w:rsidRDefault="00BD7858" w:rsidP="00265B9B">
      <w:pPr>
        <w:pStyle w:val="Default"/>
        <w:numPr>
          <w:ilvl w:val="0"/>
          <w:numId w:val="18"/>
        </w:numPr>
        <w:ind w:left="426" w:hanging="426"/>
        <w:jc w:val="both"/>
        <w:rPr>
          <w:b/>
        </w:rPr>
      </w:pPr>
      <w:r w:rsidRPr="00E9356C">
        <w:t xml:space="preserve">Przedmiot umowy zostanie </w:t>
      </w:r>
      <w:r w:rsidR="00343054" w:rsidRPr="00E9356C">
        <w:rPr>
          <w:color w:val="auto"/>
        </w:rPr>
        <w:t xml:space="preserve">zrealizowany zgodnie z dokumentacja projektową, </w:t>
      </w:r>
      <w:r w:rsidRPr="00E9356C">
        <w:t>dostarczony</w:t>
      </w:r>
      <w:r w:rsidR="004612FD" w:rsidRPr="00E9356C">
        <w:t>,</w:t>
      </w:r>
      <w:r w:rsidR="00265B9B" w:rsidRPr="00E9356C">
        <w:t xml:space="preserve"> </w:t>
      </w:r>
      <w:r w:rsidR="00621659" w:rsidRPr="00E9356C">
        <w:t>zainstalowany</w:t>
      </w:r>
      <w:r w:rsidR="00B91A9C">
        <w:t xml:space="preserve"> i podłączony.</w:t>
      </w:r>
    </w:p>
    <w:p w14:paraId="746E5FDC" w14:textId="30CB5901" w:rsidR="00BD7858" w:rsidRPr="00E9356C" w:rsidRDefault="00BD7858" w:rsidP="00265B9B">
      <w:pPr>
        <w:pStyle w:val="Default"/>
        <w:numPr>
          <w:ilvl w:val="0"/>
          <w:numId w:val="18"/>
        </w:numPr>
        <w:ind w:left="426" w:hanging="426"/>
        <w:jc w:val="both"/>
        <w:rPr>
          <w:b/>
        </w:rPr>
      </w:pPr>
      <w:r w:rsidRPr="00E9356C">
        <w:t xml:space="preserve">Szczegółowy opis przedmiotu zamówienia określony jest </w:t>
      </w:r>
      <w:r w:rsidR="00265B9B" w:rsidRPr="00E9356C">
        <w:t xml:space="preserve">Zapytaniu ofertowym nr </w:t>
      </w:r>
      <w:r w:rsidR="00B91A9C">
        <w:t>1</w:t>
      </w:r>
      <w:r w:rsidR="00F41C5D" w:rsidRPr="00E9356C">
        <w:t xml:space="preserve"> oraz </w:t>
      </w:r>
      <w:r w:rsidR="00B91A9C">
        <w:br/>
      </w:r>
      <w:r w:rsidRPr="00E9356C">
        <w:t xml:space="preserve">w </w:t>
      </w:r>
      <w:r w:rsidR="00B03035" w:rsidRPr="00E9356C">
        <w:t>Opisie Przedmiotu Zamówienia (dalej: „</w:t>
      </w:r>
      <w:r w:rsidR="00B03035" w:rsidRPr="00E9356C">
        <w:rPr>
          <w:i/>
          <w:iCs/>
        </w:rPr>
        <w:t>OPZ”</w:t>
      </w:r>
      <w:r w:rsidR="00B03035" w:rsidRPr="00E9356C">
        <w:t xml:space="preserve">) stanowiący integralną cześć niniejszej umowy wraz z </w:t>
      </w:r>
      <w:r w:rsidRPr="00E9356C">
        <w:t>ofert</w:t>
      </w:r>
      <w:r w:rsidR="00B03035" w:rsidRPr="00E9356C">
        <w:t>ą</w:t>
      </w:r>
      <w:r w:rsidRPr="00E9356C">
        <w:t xml:space="preserve"> Wykonawcy.</w:t>
      </w:r>
    </w:p>
    <w:p w14:paraId="1F175D77" w14:textId="16A0BB7D" w:rsidR="00BD7858" w:rsidRPr="00E9356C" w:rsidRDefault="00BD7858" w:rsidP="00265B9B">
      <w:pPr>
        <w:pStyle w:val="Default"/>
        <w:numPr>
          <w:ilvl w:val="0"/>
          <w:numId w:val="18"/>
        </w:numPr>
        <w:ind w:left="426" w:hanging="426"/>
        <w:jc w:val="both"/>
        <w:rPr>
          <w:b/>
        </w:rPr>
      </w:pPr>
      <w:r w:rsidRPr="00E9356C">
        <w:t xml:space="preserve">Zamawiający nie dopuszcza częściowych </w:t>
      </w:r>
      <w:r w:rsidR="00CD18F5" w:rsidRPr="00E9356C">
        <w:t xml:space="preserve">odbiorów </w:t>
      </w:r>
      <w:r w:rsidRPr="00E9356C">
        <w:t>dostaw</w:t>
      </w:r>
      <w:r w:rsidR="00B90BAB" w:rsidRPr="00E9356C">
        <w:t xml:space="preserve"> </w:t>
      </w:r>
      <w:r w:rsidR="00B03035" w:rsidRPr="00E9356C">
        <w:t>urządzeń</w:t>
      </w:r>
      <w:r w:rsidR="00B90BAB" w:rsidRPr="00E9356C">
        <w:t>, instalacji czy też innych</w:t>
      </w:r>
      <w:r w:rsidR="00B03035" w:rsidRPr="00E9356C">
        <w:t xml:space="preserve"> elementów składających się na zakres przedmiotu zamówienia </w:t>
      </w:r>
      <w:r w:rsidRPr="00E9356C">
        <w:t xml:space="preserve">w ramach realizacji niniejszej umowy. </w:t>
      </w:r>
    </w:p>
    <w:p w14:paraId="0DAEED8B" w14:textId="77777777" w:rsidR="00BD7858" w:rsidRPr="00E9356C" w:rsidRDefault="00BD7858" w:rsidP="00265B9B">
      <w:pPr>
        <w:pStyle w:val="Default"/>
        <w:numPr>
          <w:ilvl w:val="0"/>
          <w:numId w:val="18"/>
        </w:numPr>
        <w:ind w:left="426" w:hanging="426"/>
        <w:jc w:val="both"/>
        <w:rPr>
          <w:b/>
        </w:rPr>
      </w:pPr>
      <w:r w:rsidRPr="00E9356C">
        <w:t xml:space="preserve">Zamawiający zleca, a Wykonawca zobowiązuje się wykonać wszelkie niezbędne czynności dla zrealizowania przedmiotu umowy. </w:t>
      </w:r>
    </w:p>
    <w:p w14:paraId="28EEA8C8" w14:textId="7071AC32" w:rsidR="00BD7858" w:rsidRPr="00E9356C" w:rsidRDefault="00BD7858" w:rsidP="00265B9B">
      <w:pPr>
        <w:pStyle w:val="Default"/>
        <w:numPr>
          <w:ilvl w:val="0"/>
          <w:numId w:val="18"/>
        </w:numPr>
        <w:ind w:left="426" w:hanging="426"/>
        <w:jc w:val="both"/>
        <w:rPr>
          <w:b/>
        </w:rPr>
      </w:pPr>
      <w:r w:rsidRPr="00E9356C">
        <w:lastRenderedPageBreak/>
        <w:t xml:space="preserve">Wykonawca oświadcza, iż dotrzyma umówionych terminów przy zachowaniu należytej staranności, uwzględniając zawodowy charakter prowadzonej przez niego działalności. </w:t>
      </w:r>
    </w:p>
    <w:p w14:paraId="66CDD7F2" w14:textId="0FA62EC3" w:rsidR="00BD7858" w:rsidRPr="00E9356C" w:rsidRDefault="00BD7858" w:rsidP="00265B9B">
      <w:pPr>
        <w:pStyle w:val="Default"/>
        <w:numPr>
          <w:ilvl w:val="0"/>
          <w:numId w:val="18"/>
        </w:numPr>
        <w:ind w:left="426" w:hanging="426"/>
        <w:jc w:val="both"/>
        <w:rPr>
          <w:b/>
        </w:rPr>
      </w:pPr>
      <w:r w:rsidRPr="00E9356C">
        <w:t xml:space="preserve">Wykonawca oświadcza, iż dostarczany </w:t>
      </w:r>
      <w:r w:rsidR="00B03035" w:rsidRPr="00E9356C">
        <w:t xml:space="preserve">przedmiot umowy </w:t>
      </w:r>
      <w:r w:rsidRPr="00E9356C">
        <w:t>jest fabrycznie nowy</w:t>
      </w:r>
      <w:r w:rsidR="002F5BAA" w:rsidRPr="00E9356C">
        <w:t xml:space="preserve"> </w:t>
      </w:r>
      <w:r w:rsidRPr="00E9356C">
        <w:t xml:space="preserve">(tj. nieregenerowany, nienaprawiany, niefabrykowany, nieużywany we wcześniejszych wdrożeniach), kompletny (w szczególności ze wszystkimi podzespołami, częściami, materiałami niezbędnymi do uruchomienia i użytkowania), jego zakup i korzystanie z niego zgodnie z przeznaczeniem nie narusza prawa, w tym praw osób trzecich, a w zakresie bezpieczeństwa i posiada stosowne certyfikaty. </w:t>
      </w:r>
    </w:p>
    <w:p w14:paraId="01E25036" w14:textId="4E8D0EE0" w:rsidR="00BD7858" w:rsidRPr="00E9356C" w:rsidRDefault="00BD7858" w:rsidP="00265B9B">
      <w:pPr>
        <w:pStyle w:val="Default"/>
        <w:numPr>
          <w:ilvl w:val="0"/>
          <w:numId w:val="18"/>
        </w:numPr>
        <w:ind w:left="426" w:hanging="426"/>
        <w:jc w:val="both"/>
        <w:rPr>
          <w:b/>
        </w:rPr>
      </w:pPr>
      <w:r w:rsidRPr="00E9356C">
        <w:t>Przedmiot umowy będzie realizowany przez Wykonawcę siłami własnymi/ siłami własnymi i przy pomocy podwykonawców.</w:t>
      </w:r>
    </w:p>
    <w:p w14:paraId="14809692" w14:textId="0921C3A1" w:rsidR="00B03035" w:rsidRPr="00E9356C" w:rsidRDefault="00B03035" w:rsidP="00265B9B">
      <w:pPr>
        <w:widowControl/>
        <w:suppressAutoHyphens w:val="0"/>
        <w:ind w:left="426"/>
        <w:jc w:val="both"/>
        <w:outlineLvl w:val="0"/>
      </w:pPr>
      <w:r w:rsidRPr="00E9356C">
        <w:t>Nazwa podwykonawcy i zakres częściowy zamówienia przez niego realizowany</w:t>
      </w:r>
      <w:r w:rsidR="00F41C5D" w:rsidRPr="00E9356C">
        <w:t xml:space="preserve">: </w:t>
      </w:r>
      <w:r w:rsidRPr="00E9356C">
        <w:t>…………………………………………………..</w:t>
      </w:r>
    </w:p>
    <w:p w14:paraId="2DAF0909" w14:textId="1BAEC83A" w:rsidR="00501D3B" w:rsidRPr="00E9356C" w:rsidRDefault="00501D3B" w:rsidP="00265B9B">
      <w:pPr>
        <w:pStyle w:val="Akapitzlist"/>
        <w:numPr>
          <w:ilvl w:val="0"/>
          <w:numId w:val="18"/>
        </w:numPr>
        <w:ind w:left="426" w:hanging="426"/>
        <w:jc w:val="both"/>
        <w:outlineLvl w:val="0"/>
        <w:rPr>
          <w:szCs w:val="24"/>
        </w:rPr>
      </w:pPr>
      <w:r w:rsidRPr="00E9356C">
        <w:rPr>
          <w:szCs w:val="24"/>
        </w:rPr>
        <w:t>Wykonawca ponosi całkowitą odpowiedzialność materialną i prawną za powstałe u Zamawiającego, jak i osób trzecich, szkody spowodowane działaniem lub zaniechaniem Wykonawcy lub osób, którymi się posługuje przy realizacji niniejszej umowy.</w:t>
      </w:r>
    </w:p>
    <w:p w14:paraId="6BA3919E" w14:textId="56E3FCB0" w:rsidR="00501D3B" w:rsidRPr="00E9356C" w:rsidRDefault="00501D3B" w:rsidP="00265B9B">
      <w:pPr>
        <w:pStyle w:val="Akapitzlist"/>
        <w:numPr>
          <w:ilvl w:val="0"/>
          <w:numId w:val="18"/>
        </w:numPr>
        <w:ind w:left="426" w:hanging="426"/>
        <w:jc w:val="both"/>
        <w:outlineLvl w:val="0"/>
        <w:rPr>
          <w:szCs w:val="24"/>
        </w:rPr>
      </w:pPr>
      <w:r w:rsidRPr="00E9356C">
        <w:rPr>
          <w:szCs w:val="24"/>
        </w:rPr>
        <w:t>Zlecenie wykonania części umowy podwykonawcom nie zmienia zobowiązań Wykonawcy wobec Zamawiającego za wykonanie tej części umowy. Wykonawca jest odpowiedzialny za działania, uchybienia i zaniedbania podwykonawców i ich pracowników w takim samym stopniu, jakby to były działania, uchybienia lub zaniedbania własne.</w:t>
      </w:r>
    </w:p>
    <w:p w14:paraId="1DF1566B" w14:textId="77777777" w:rsidR="00B03035" w:rsidRPr="00E9356C" w:rsidRDefault="00B03035" w:rsidP="00265B9B">
      <w:pPr>
        <w:pStyle w:val="Tekstpodstawowy"/>
        <w:spacing w:line="240" w:lineRule="auto"/>
        <w:ind w:left="540"/>
        <w:rPr>
          <w:b/>
          <w:bCs/>
          <w:szCs w:val="24"/>
        </w:rPr>
      </w:pPr>
    </w:p>
    <w:p w14:paraId="775045D6" w14:textId="46289538" w:rsidR="00BD7858" w:rsidRPr="00E9356C" w:rsidRDefault="00BD7858" w:rsidP="00265B9B">
      <w:pPr>
        <w:pStyle w:val="Tekstpodstawowy"/>
        <w:spacing w:after="240" w:line="240" w:lineRule="auto"/>
        <w:jc w:val="center"/>
        <w:rPr>
          <w:b/>
          <w:bCs/>
          <w:szCs w:val="24"/>
        </w:rPr>
      </w:pPr>
      <w:r w:rsidRPr="00E9356C">
        <w:rPr>
          <w:b/>
          <w:bCs/>
          <w:szCs w:val="24"/>
        </w:rPr>
        <w:t>§ 2</w:t>
      </w:r>
    </w:p>
    <w:p w14:paraId="5D94160E" w14:textId="64C43681" w:rsidR="00BD7858" w:rsidRPr="00E9356C" w:rsidRDefault="00BD7858" w:rsidP="00265B9B">
      <w:pPr>
        <w:pStyle w:val="Akapitzlist"/>
        <w:numPr>
          <w:ilvl w:val="0"/>
          <w:numId w:val="9"/>
        </w:numPr>
        <w:adjustRightInd w:val="0"/>
        <w:ind w:left="426" w:hanging="426"/>
        <w:jc w:val="both"/>
        <w:textAlignment w:val="baseline"/>
        <w:rPr>
          <w:bCs/>
          <w:szCs w:val="24"/>
        </w:rPr>
      </w:pPr>
      <w:r w:rsidRPr="00E9356C">
        <w:rPr>
          <w:szCs w:val="24"/>
        </w:rPr>
        <w:t xml:space="preserve">Wykonawca zobowiązany jest do całościowej realizacji przedmiotu zamówienia </w:t>
      </w:r>
      <w:r w:rsidRPr="00E9356C">
        <w:rPr>
          <w:b/>
          <w:szCs w:val="24"/>
        </w:rPr>
        <w:t>w terminie do</w:t>
      </w:r>
      <w:r w:rsidR="00AC1DC6" w:rsidRPr="00E9356C">
        <w:rPr>
          <w:b/>
          <w:szCs w:val="24"/>
        </w:rPr>
        <w:t xml:space="preserve"> 90</w:t>
      </w:r>
      <w:r w:rsidRPr="00E9356C">
        <w:rPr>
          <w:b/>
          <w:szCs w:val="24"/>
        </w:rPr>
        <w:t xml:space="preserve"> dni</w:t>
      </w:r>
      <w:r w:rsidR="00B24EE8">
        <w:rPr>
          <w:b/>
          <w:szCs w:val="24"/>
        </w:rPr>
        <w:t xml:space="preserve"> kalendarzowych</w:t>
      </w:r>
      <w:r w:rsidRPr="00E9356C">
        <w:rPr>
          <w:szCs w:val="24"/>
        </w:rPr>
        <w:t xml:space="preserve"> licząc od dnia zawarcia niniejszej umowy</w:t>
      </w:r>
      <w:r w:rsidR="00FA6D89" w:rsidRPr="00E9356C">
        <w:rPr>
          <w:szCs w:val="24"/>
        </w:rPr>
        <w:t xml:space="preserve"> </w:t>
      </w:r>
      <w:r w:rsidR="00265B9B" w:rsidRPr="00E9356C">
        <w:rPr>
          <w:szCs w:val="24"/>
        </w:rPr>
        <w:t>t.</w:t>
      </w:r>
      <w:r w:rsidR="00283AB4" w:rsidRPr="00E9356C">
        <w:rPr>
          <w:szCs w:val="24"/>
        </w:rPr>
        <w:t xml:space="preserve">  do dnia </w:t>
      </w:r>
      <w:r w:rsidR="00AC1DC6" w:rsidRPr="00E9356C">
        <w:rPr>
          <w:szCs w:val="24"/>
        </w:rPr>
        <w:t>…………</w:t>
      </w:r>
      <w:r w:rsidR="00E823DD" w:rsidRPr="00E9356C">
        <w:rPr>
          <w:szCs w:val="24"/>
        </w:rPr>
        <w:t>r.</w:t>
      </w:r>
      <w:r w:rsidR="00265B9B" w:rsidRPr="00E9356C">
        <w:rPr>
          <w:szCs w:val="24"/>
        </w:rPr>
        <w:t>, zgodnie ze złożoną ofertą</w:t>
      </w:r>
      <w:r w:rsidRPr="00E9356C">
        <w:rPr>
          <w:szCs w:val="24"/>
        </w:rPr>
        <w:t xml:space="preserve">. </w:t>
      </w:r>
    </w:p>
    <w:p w14:paraId="151F05E8" w14:textId="68ABFCEC" w:rsidR="00BD7858" w:rsidRPr="00E9356C" w:rsidRDefault="00BD7858" w:rsidP="00265B9B">
      <w:pPr>
        <w:widowControl/>
        <w:numPr>
          <w:ilvl w:val="0"/>
          <w:numId w:val="9"/>
        </w:numPr>
        <w:suppressAutoHyphens w:val="0"/>
        <w:ind w:left="426" w:hanging="426"/>
        <w:jc w:val="both"/>
        <w:rPr>
          <w:bCs/>
        </w:rPr>
      </w:pPr>
      <w:r w:rsidRPr="00E9356C">
        <w:t>Zamawiający dopuszcza wcześniejszą realizację zamówienia, bez możliwości dzielenia na pojedyncze dostawy</w:t>
      </w:r>
      <w:r w:rsidR="00FC29BE" w:rsidRPr="00E9356C">
        <w:t xml:space="preserve"> i odbiory</w:t>
      </w:r>
      <w:r w:rsidRPr="00E9356C">
        <w:t xml:space="preserve"> w różnych terminach.</w:t>
      </w:r>
    </w:p>
    <w:p w14:paraId="6232618E" w14:textId="2912E48B" w:rsidR="00BD7858" w:rsidRPr="00E9356C" w:rsidRDefault="002560FD" w:rsidP="00265B9B">
      <w:pPr>
        <w:widowControl/>
        <w:numPr>
          <w:ilvl w:val="0"/>
          <w:numId w:val="9"/>
        </w:numPr>
        <w:suppressAutoHyphens w:val="0"/>
        <w:ind w:left="426" w:hanging="426"/>
        <w:jc w:val="both"/>
        <w:rPr>
          <w:bCs/>
        </w:rPr>
      </w:pPr>
      <w:r w:rsidRPr="00E9356C">
        <w:t xml:space="preserve">Odbiór </w:t>
      </w:r>
      <w:r w:rsidR="00BD7858" w:rsidRPr="00E9356C">
        <w:t xml:space="preserve">przedmiotu umowy zostanie zgłoszona osobie odpowiedzialnej za odbiór przedmiotu zamówienia po stronie Zamawiającego na minimum </w:t>
      </w:r>
      <w:r w:rsidR="004158BE" w:rsidRPr="00E9356C">
        <w:t>pięć</w:t>
      </w:r>
      <w:r w:rsidR="00BD7858" w:rsidRPr="00E9356C">
        <w:t xml:space="preserve"> (</w:t>
      </w:r>
      <w:r w:rsidR="004158BE" w:rsidRPr="00E9356C">
        <w:t>5</w:t>
      </w:r>
      <w:r w:rsidR="00BD7858" w:rsidRPr="00E9356C">
        <w:t>) dni robocz</w:t>
      </w:r>
      <w:r w:rsidR="008334B5" w:rsidRPr="00E9356C">
        <w:t>ych</w:t>
      </w:r>
      <w:r w:rsidR="00BD7858" w:rsidRPr="00E9356C">
        <w:t xml:space="preserve"> przed planowaną datą </w:t>
      </w:r>
      <w:r w:rsidR="00CE05A4" w:rsidRPr="00E9356C">
        <w:t>odbioru</w:t>
      </w:r>
      <w:r w:rsidR="006D28F0" w:rsidRPr="00E9356C">
        <w:t>.</w:t>
      </w:r>
    </w:p>
    <w:p w14:paraId="41D58157" w14:textId="660AA5CE" w:rsidR="00BD7858" w:rsidRPr="00E9356C" w:rsidRDefault="00BD7858" w:rsidP="00265B9B">
      <w:pPr>
        <w:widowControl/>
        <w:numPr>
          <w:ilvl w:val="0"/>
          <w:numId w:val="9"/>
        </w:numPr>
        <w:suppressAutoHyphens w:val="0"/>
        <w:ind w:left="426" w:hanging="426"/>
        <w:jc w:val="both"/>
      </w:pPr>
      <w:r w:rsidRPr="00E9356C">
        <w:t xml:space="preserve">Zamawiający zastrzega, iż podpisanie protokołu odbioru nastąpi po weryfikacji zgodności dostarczonego </w:t>
      </w:r>
      <w:r w:rsidR="00C97A8F" w:rsidRPr="00E9356C">
        <w:t>przedmiotu umowy</w:t>
      </w:r>
      <w:r w:rsidRPr="00E9356C">
        <w:t xml:space="preserve"> z ofertą Wykonawcy (odbiór ilościowy i jakościowy).</w:t>
      </w:r>
    </w:p>
    <w:p w14:paraId="36CFD101" w14:textId="32B9014C" w:rsidR="00BD7858" w:rsidRPr="00E9356C" w:rsidRDefault="00BD7858" w:rsidP="00265B9B">
      <w:pPr>
        <w:widowControl/>
        <w:numPr>
          <w:ilvl w:val="0"/>
          <w:numId w:val="9"/>
        </w:numPr>
        <w:suppressAutoHyphens w:val="0"/>
        <w:ind w:left="426" w:hanging="426"/>
        <w:jc w:val="both"/>
      </w:pPr>
      <w:r w:rsidRPr="00E9356C">
        <w:t xml:space="preserve">Wykonawca dostarczy </w:t>
      </w:r>
      <w:r w:rsidR="00C97A8F" w:rsidRPr="00E9356C">
        <w:t>przedmiot umowy</w:t>
      </w:r>
      <w:r w:rsidRPr="00E9356C">
        <w:t xml:space="preserve"> do wskazanej przez Zamawiającego lokalizacji, a przyjęcie dostawy zrealizowane będzie w dzień roboczy. </w:t>
      </w:r>
    </w:p>
    <w:p w14:paraId="5D91EA81" w14:textId="77CAEFD9" w:rsidR="00BD7858" w:rsidRPr="00E9356C" w:rsidRDefault="00BD7858" w:rsidP="00265B9B">
      <w:pPr>
        <w:widowControl/>
        <w:numPr>
          <w:ilvl w:val="0"/>
          <w:numId w:val="9"/>
        </w:numPr>
        <w:suppressAutoHyphens w:val="0"/>
        <w:ind w:left="426" w:hanging="426"/>
        <w:jc w:val="both"/>
      </w:pPr>
      <w:r w:rsidRPr="00E9356C">
        <w:t>Strony przyjmują za dzień roboczy dzień od poniedziałku do piątku,</w:t>
      </w:r>
      <w:r w:rsidR="00AC1DC6" w:rsidRPr="00E9356C">
        <w:t xml:space="preserve"> </w:t>
      </w:r>
      <w:r w:rsidRPr="00E9356C">
        <w:t>za</w:t>
      </w:r>
      <w:r w:rsidR="00AC1DC6" w:rsidRPr="00E9356C">
        <w:t xml:space="preserve"> </w:t>
      </w:r>
      <w:r w:rsidRPr="00E9356C">
        <w:t>wyjątkiem dni ustawowo wolnych od pracy, w godz. 8:00 – 15:00, chyba, że Strony ustalą inaczej.</w:t>
      </w:r>
    </w:p>
    <w:p w14:paraId="41DE3A38" w14:textId="5F44CC88" w:rsidR="00BD7858" w:rsidRPr="00E9356C" w:rsidRDefault="00BD7858" w:rsidP="00265B9B">
      <w:pPr>
        <w:widowControl/>
        <w:numPr>
          <w:ilvl w:val="0"/>
          <w:numId w:val="9"/>
        </w:numPr>
        <w:suppressAutoHyphens w:val="0"/>
        <w:ind w:left="426" w:hanging="426"/>
        <w:jc w:val="both"/>
      </w:pPr>
      <w:r w:rsidRPr="00E9356C">
        <w:t xml:space="preserve">Wykonawca jest zobowiązany dostarczyć </w:t>
      </w:r>
      <w:r w:rsidR="00C97A8F" w:rsidRPr="00E9356C">
        <w:t>przedmiot umowy</w:t>
      </w:r>
      <w:r w:rsidRPr="00E9356C">
        <w:t xml:space="preserve"> do wskazanej lokalizacji na koszt własny i własnym staraniem. Realizacja dostawy odbędzie się transportem odpowiednio przygotowanym do przewozu i zabezpieczonym przed ujemnym wpływem warunków atmosferycznych, przemieszczaniem ładunku i innymi czynnikami wpływającymi na obniżenie jakości przedmiotu umowy. Ryzyko utraty lub uszkodzenia przedmiotu umowy podczas dostawy tj. do czasu podpisania protokołu odbioru przez Zamawiającego, spoczywa na Wykonawcy. </w:t>
      </w:r>
    </w:p>
    <w:p w14:paraId="103615E9" w14:textId="01132957" w:rsidR="002D75F5" w:rsidRPr="00E9356C" w:rsidRDefault="00BD7858" w:rsidP="00265B9B">
      <w:pPr>
        <w:widowControl/>
        <w:numPr>
          <w:ilvl w:val="0"/>
          <w:numId w:val="9"/>
        </w:numPr>
        <w:tabs>
          <w:tab w:val="left" w:pos="720"/>
        </w:tabs>
        <w:suppressAutoHyphens w:val="0"/>
        <w:ind w:left="426" w:hanging="426"/>
        <w:jc w:val="both"/>
      </w:pPr>
      <w:r w:rsidRPr="00E9356C">
        <w:t xml:space="preserve">Warunkiem </w:t>
      </w:r>
      <w:r w:rsidR="008E0F98" w:rsidRPr="00E9356C">
        <w:t xml:space="preserve">odbioru dostarczonych w ramach zamówienia  </w:t>
      </w:r>
      <w:r w:rsidR="004B0DDB" w:rsidRPr="00E9356C">
        <w:t>urządzeń</w:t>
      </w:r>
      <w:r w:rsidR="000D4428" w:rsidRPr="00E9356C">
        <w:t xml:space="preserve"> przez Zamawiającego </w:t>
      </w:r>
      <w:r w:rsidRPr="00E9356C">
        <w:t xml:space="preserve"> </w:t>
      </w:r>
      <w:r w:rsidR="007A5EE1" w:rsidRPr="00E9356C">
        <w:t xml:space="preserve">w ramach procedury odbiorowej </w:t>
      </w:r>
      <w:r w:rsidRPr="00E9356C">
        <w:t xml:space="preserve"> będzie dostarczenie </w:t>
      </w:r>
      <w:r w:rsidR="002F5BAA" w:rsidRPr="00E9356C">
        <w:t>przez Wykonawcę</w:t>
      </w:r>
      <w:r w:rsidR="00283AB4" w:rsidRPr="00E9356C">
        <w:t>:</w:t>
      </w:r>
      <w:r w:rsidRPr="00E9356C">
        <w:t xml:space="preserve">  </w:t>
      </w:r>
    </w:p>
    <w:p w14:paraId="7D397E4C" w14:textId="7B551A76" w:rsidR="002D75F5" w:rsidRPr="00E9356C" w:rsidRDefault="00BD7858" w:rsidP="00265B9B">
      <w:pPr>
        <w:widowControl/>
        <w:tabs>
          <w:tab w:val="left" w:pos="720"/>
        </w:tabs>
        <w:suppressAutoHyphens w:val="0"/>
        <w:ind w:left="426"/>
        <w:jc w:val="both"/>
      </w:pPr>
      <w:r w:rsidRPr="00E9356C">
        <w:t>- kart gwarancyjn</w:t>
      </w:r>
      <w:r w:rsidR="002D75F5" w:rsidRPr="00E9356C">
        <w:t>ych dla urządzeń</w:t>
      </w:r>
    </w:p>
    <w:p w14:paraId="749EE1E3" w14:textId="46D9AC45" w:rsidR="00F82ADE" w:rsidRDefault="002D75F5" w:rsidP="00265B9B">
      <w:pPr>
        <w:widowControl/>
        <w:tabs>
          <w:tab w:val="left" w:pos="720"/>
        </w:tabs>
        <w:suppressAutoHyphens w:val="0"/>
        <w:ind w:left="426"/>
        <w:jc w:val="both"/>
      </w:pPr>
      <w:r w:rsidRPr="00E9356C">
        <w:t xml:space="preserve">- </w:t>
      </w:r>
      <w:r w:rsidR="00BC1729" w:rsidRPr="00E9356C">
        <w:t>atest</w:t>
      </w:r>
      <w:r w:rsidR="005A3BFE" w:rsidRPr="00E9356C">
        <w:t>ów</w:t>
      </w:r>
      <w:r w:rsidR="00BC1729" w:rsidRPr="00E9356C">
        <w:t xml:space="preserve"> dla materiałów i osprzętu pomocniczego</w:t>
      </w:r>
    </w:p>
    <w:p w14:paraId="41502577" w14:textId="4C6DEEBA" w:rsidR="00B24EE8" w:rsidRPr="00E9356C" w:rsidRDefault="00B24EE8" w:rsidP="00265B9B">
      <w:pPr>
        <w:widowControl/>
        <w:tabs>
          <w:tab w:val="left" w:pos="720"/>
        </w:tabs>
        <w:suppressAutoHyphens w:val="0"/>
        <w:ind w:left="426"/>
        <w:jc w:val="both"/>
      </w:pPr>
      <w:r>
        <w:lastRenderedPageBreak/>
        <w:t>- protokołów rozruchu, badań i sprawdzeń.</w:t>
      </w:r>
    </w:p>
    <w:p w14:paraId="29B0410C" w14:textId="27AAC6F9" w:rsidR="00F82ADE" w:rsidRPr="00E9356C" w:rsidRDefault="00F82ADE" w:rsidP="00265B9B">
      <w:pPr>
        <w:widowControl/>
        <w:numPr>
          <w:ilvl w:val="0"/>
          <w:numId w:val="9"/>
        </w:numPr>
        <w:tabs>
          <w:tab w:val="left" w:pos="720"/>
        </w:tabs>
        <w:suppressAutoHyphens w:val="0"/>
        <w:ind w:left="426" w:hanging="426"/>
        <w:jc w:val="both"/>
      </w:pPr>
      <w:r w:rsidRPr="00E9356C">
        <w:t xml:space="preserve">Protokół odbioru przedmiotu umowy może być podpisany dopiero po należytym wykonaniu całości zamówienia w szczególności wykonania niezbędnych instalacji , wykonania rozruchu oraz testów dostarczonego generatora prądu. </w:t>
      </w:r>
    </w:p>
    <w:p w14:paraId="669D5583" w14:textId="3376F57D" w:rsidR="00BD7858" w:rsidRPr="00E9356C" w:rsidRDefault="00BD7858" w:rsidP="00265B9B">
      <w:pPr>
        <w:widowControl/>
        <w:numPr>
          <w:ilvl w:val="0"/>
          <w:numId w:val="9"/>
        </w:numPr>
        <w:tabs>
          <w:tab w:val="left" w:pos="720"/>
        </w:tabs>
        <w:suppressAutoHyphens w:val="0"/>
        <w:ind w:left="426" w:hanging="426"/>
        <w:jc w:val="both"/>
      </w:pPr>
      <w:r w:rsidRPr="00E9356C">
        <w:t xml:space="preserve">Podpisanie protokołu nie wyłącza dochodzenia przez Zamawiającego roszczeń </w:t>
      </w:r>
      <w:r w:rsidR="00F82ADE" w:rsidRPr="00E9356C">
        <w:t xml:space="preserve"> </w:t>
      </w:r>
      <w:r w:rsidRPr="00E9356C">
        <w:t>z tytułu rękojmi, nienależytego wykonania umowy, w szczególności w przypadku wykrycia wad przedmiotu umowy przez Zamawiającego po dokonaniu odbioru.</w:t>
      </w:r>
    </w:p>
    <w:p w14:paraId="3512DD00" w14:textId="77777777" w:rsidR="00C97A8F" w:rsidRPr="00E9356C" w:rsidRDefault="00C97A8F" w:rsidP="00265B9B">
      <w:pPr>
        <w:pStyle w:val="Tekstpodstawowy"/>
        <w:spacing w:line="240" w:lineRule="auto"/>
        <w:ind w:left="540"/>
        <w:rPr>
          <w:b/>
          <w:bCs/>
          <w:szCs w:val="24"/>
        </w:rPr>
      </w:pPr>
    </w:p>
    <w:p w14:paraId="2B21E66F" w14:textId="46E75E20" w:rsidR="00BD7858" w:rsidRPr="00E9356C" w:rsidRDefault="00BD7858" w:rsidP="00265B9B">
      <w:pPr>
        <w:pStyle w:val="Tekstpodstawowy"/>
        <w:spacing w:after="240" w:line="240" w:lineRule="auto"/>
        <w:ind w:left="540"/>
        <w:jc w:val="center"/>
        <w:rPr>
          <w:b/>
          <w:bCs/>
          <w:szCs w:val="24"/>
        </w:rPr>
      </w:pPr>
      <w:r w:rsidRPr="00E9356C">
        <w:rPr>
          <w:b/>
          <w:bCs/>
          <w:szCs w:val="24"/>
        </w:rPr>
        <w:t>§ 3</w:t>
      </w:r>
    </w:p>
    <w:p w14:paraId="4E91FB8D" w14:textId="77777777" w:rsidR="00BD7858" w:rsidRPr="00E9356C" w:rsidRDefault="00BD7858" w:rsidP="00265B9B">
      <w:pPr>
        <w:pStyle w:val="Tekstpodstawowy"/>
        <w:numPr>
          <w:ilvl w:val="6"/>
          <w:numId w:val="9"/>
        </w:numPr>
        <w:spacing w:line="240" w:lineRule="auto"/>
        <w:ind w:left="426" w:hanging="425"/>
        <w:rPr>
          <w:b/>
          <w:bCs/>
          <w:szCs w:val="24"/>
        </w:rPr>
      </w:pPr>
      <w:r w:rsidRPr="00E9356C">
        <w:rPr>
          <w:bCs/>
          <w:szCs w:val="24"/>
        </w:rPr>
        <w:t>Wysokość wynagrodzenia przysługującego Wykonawcy za wykonanie przedmiotu umowy ustalona została na podstawie oferty Wykonawcy.</w:t>
      </w:r>
    </w:p>
    <w:p w14:paraId="516C3826" w14:textId="6E4BDC13" w:rsidR="00BD7858" w:rsidRPr="00E9356C" w:rsidRDefault="00BD7858" w:rsidP="00265B9B">
      <w:pPr>
        <w:pStyle w:val="Tekstpodstawowy"/>
        <w:numPr>
          <w:ilvl w:val="6"/>
          <w:numId w:val="9"/>
        </w:numPr>
        <w:spacing w:line="240" w:lineRule="auto"/>
        <w:ind w:left="426" w:hanging="425"/>
        <w:rPr>
          <w:szCs w:val="24"/>
        </w:rPr>
      </w:pPr>
      <w:r w:rsidRPr="00E9356C">
        <w:rPr>
          <w:bCs/>
          <w:szCs w:val="24"/>
        </w:rPr>
        <w:t xml:space="preserve">Zamawiający oświadcza, a Wykonawca przyjmuje do wiadomości i akceptuje, że wynagrodzenie Wykonawcy w ramach niniejszej umowy wynosi </w:t>
      </w:r>
      <w:r w:rsidRPr="00E9356C">
        <w:rPr>
          <w:szCs w:val="24"/>
        </w:rPr>
        <w:t xml:space="preserve">kwotę netto: </w:t>
      </w:r>
      <w:r w:rsidR="00AC1DC6" w:rsidRPr="00E9356C">
        <w:rPr>
          <w:szCs w:val="24"/>
        </w:rPr>
        <w:t>………….</w:t>
      </w:r>
      <w:r w:rsidRPr="00E9356C">
        <w:rPr>
          <w:szCs w:val="24"/>
        </w:rPr>
        <w:t xml:space="preserve"> (słownie:</w:t>
      </w:r>
      <w:r w:rsidR="00E823DD" w:rsidRPr="00E9356C">
        <w:rPr>
          <w:szCs w:val="24"/>
        </w:rPr>
        <w:t xml:space="preserve"> </w:t>
      </w:r>
      <w:r w:rsidR="00AC1DC6" w:rsidRPr="00E9356C">
        <w:rPr>
          <w:szCs w:val="24"/>
        </w:rPr>
        <w:t>………………………..</w:t>
      </w:r>
      <w:r w:rsidRPr="00E9356C">
        <w:rPr>
          <w:szCs w:val="24"/>
        </w:rPr>
        <w:t xml:space="preserve">), kwotę brutto: </w:t>
      </w:r>
      <w:r w:rsidR="00AC1DC6" w:rsidRPr="00E9356C">
        <w:rPr>
          <w:szCs w:val="24"/>
        </w:rPr>
        <w:t>……………</w:t>
      </w:r>
      <w:r w:rsidRPr="00E9356C">
        <w:rPr>
          <w:szCs w:val="24"/>
        </w:rPr>
        <w:t xml:space="preserve"> PLN (słownie:</w:t>
      </w:r>
      <w:r w:rsidR="00E823DD" w:rsidRPr="00E9356C">
        <w:rPr>
          <w:szCs w:val="24"/>
        </w:rPr>
        <w:t xml:space="preserve"> </w:t>
      </w:r>
      <w:r w:rsidR="00AC1DC6" w:rsidRPr="00E9356C">
        <w:rPr>
          <w:szCs w:val="24"/>
        </w:rPr>
        <w:t>………………….</w:t>
      </w:r>
      <w:r w:rsidR="004A4D93" w:rsidRPr="00E9356C">
        <w:rPr>
          <w:szCs w:val="24"/>
        </w:rPr>
        <w:t>)</w:t>
      </w:r>
    </w:p>
    <w:p w14:paraId="6F46BD9C" w14:textId="15EB4FC0" w:rsidR="004A4D93" w:rsidRPr="00E9356C" w:rsidRDefault="004A4D93" w:rsidP="004A4D93">
      <w:pPr>
        <w:pStyle w:val="Default"/>
        <w:numPr>
          <w:ilvl w:val="0"/>
          <w:numId w:val="20"/>
        </w:numPr>
        <w:jc w:val="both"/>
        <w:rPr>
          <w:b/>
          <w:color w:val="auto"/>
          <w:sz w:val="22"/>
          <w:szCs w:val="22"/>
        </w:rPr>
      </w:pPr>
      <w:r w:rsidRPr="00E9356C">
        <w:rPr>
          <w:color w:val="auto"/>
          <w:sz w:val="22"/>
          <w:szCs w:val="22"/>
        </w:rPr>
        <w:t>Przystosowanie pomieszczenia (roboty budowlane i elektryczne)</w:t>
      </w:r>
    </w:p>
    <w:p w14:paraId="07E4FB7E" w14:textId="77777777" w:rsidR="004A4D93" w:rsidRPr="00E9356C" w:rsidRDefault="004A4D93" w:rsidP="004A4D93">
      <w:pPr>
        <w:tabs>
          <w:tab w:val="left" w:pos="5529"/>
        </w:tabs>
        <w:spacing w:before="120"/>
        <w:ind w:left="720" w:firstLine="15"/>
        <w:jc w:val="both"/>
        <w:rPr>
          <w:sz w:val="22"/>
          <w:szCs w:val="22"/>
        </w:rPr>
      </w:pPr>
      <w:r w:rsidRPr="00E9356C">
        <w:rPr>
          <w:sz w:val="22"/>
          <w:szCs w:val="22"/>
        </w:rPr>
        <w:t>brutto (netto +  podatek VAT ) w wysokości:</w:t>
      </w:r>
      <w:r w:rsidRPr="00E9356C">
        <w:rPr>
          <w:sz w:val="22"/>
          <w:szCs w:val="22"/>
        </w:rPr>
        <w:tab/>
        <w:t>............................. zł</w:t>
      </w:r>
    </w:p>
    <w:p w14:paraId="7690C0F3" w14:textId="77777777" w:rsidR="004A4D93" w:rsidRPr="00E9356C" w:rsidRDefault="004A4D93" w:rsidP="004A4D93">
      <w:pPr>
        <w:tabs>
          <w:tab w:val="left" w:pos="426"/>
          <w:tab w:val="left" w:pos="5529"/>
        </w:tabs>
        <w:spacing w:before="120"/>
        <w:ind w:left="720" w:hanging="284"/>
        <w:jc w:val="both"/>
        <w:rPr>
          <w:sz w:val="22"/>
          <w:szCs w:val="22"/>
        </w:rPr>
      </w:pPr>
      <w:r w:rsidRPr="00E9356C">
        <w:rPr>
          <w:sz w:val="22"/>
          <w:szCs w:val="22"/>
        </w:rPr>
        <w:tab/>
        <w:t>słownie złotych:..............................................................................................</w:t>
      </w:r>
    </w:p>
    <w:p w14:paraId="2A47229D" w14:textId="77777777" w:rsidR="004A4D93" w:rsidRPr="00E9356C" w:rsidRDefault="004A4D93" w:rsidP="004A4D93">
      <w:pPr>
        <w:tabs>
          <w:tab w:val="left" w:pos="5529"/>
          <w:tab w:val="right" w:pos="8222"/>
        </w:tabs>
        <w:spacing w:before="120"/>
        <w:ind w:left="720" w:hanging="284"/>
        <w:jc w:val="both"/>
        <w:rPr>
          <w:sz w:val="22"/>
          <w:szCs w:val="22"/>
        </w:rPr>
      </w:pPr>
      <w:r w:rsidRPr="00E9356C">
        <w:rPr>
          <w:sz w:val="22"/>
          <w:szCs w:val="22"/>
        </w:rPr>
        <w:tab/>
        <w:t>w tym  podatek VAT w wysokości :</w:t>
      </w:r>
      <w:r w:rsidRPr="00E9356C">
        <w:rPr>
          <w:sz w:val="22"/>
          <w:szCs w:val="22"/>
        </w:rPr>
        <w:tab/>
        <w:t>............................... zł</w:t>
      </w:r>
    </w:p>
    <w:p w14:paraId="0607B017" w14:textId="77777777" w:rsidR="004A4D93" w:rsidRPr="00E9356C" w:rsidRDefault="004A4D93" w:rsidP="004A4D93">
      <w:pPr>
        <w:tabs>
          <w:tab w:val="left" w:pos="5529"/>
          <w:tab w:val="right" w:pos="8222"/>
        </w:tabs>
        <w:spacing w:before="120"/>
        <w:ind w:left="720" w:hanging="284"/>
        <w:jc w:val="both"/>
        <w:rPr>
          <w:sz w:val="22"/>
          <w:szCs w:val="22"/>
        </w:rPr>
      </w:pPr>
      <w:r w:rsidRPr="00E9356C">
        <w:rPr>
          <w:sz w:val="22"/>
          <w:szCs w:val="22"/>
        </w:rPr>
        <w:t xml:space="preserve">     netto w wysokości:</w:t>
      </w:r>
      <w:r w:rsidRPr="00E9356C">
        <w:rPr>
          <w:sz w:val="22"/>
          <w:szCs w:val="22"/>
        </w:rPr>
        <w:tab/>
        <w:t>............................... zł</w:t>
      </w:r>
    </w:p>
    <w:p w14:paraId="6FFB07AB" w14:textId="75F2BD54" w:rsidR="004A4D93" w:rsidRPr="00E9356C" w:rsidRDefault="004A4D93" w:rsidP="004A4D93">
      <w:pPr>
        <w:pStyle w:val="Akapitzlist"/>
        <w:numPr>
          <w:ilvl w:val="0"/>
          <w:numId w:val="20"/>
        </w:numPr>
        <w:tabs>
          <w:tab w:val="left" w:pos="5529"/>
          <w:tab w:val="right" w:pos="8222"/>
        </w:tabs>
        <w:autoSpaceDN w:val="0"/>
        <w:spacing w:before="120" w:after="160" w:line="254" w:lineRule="auto"/>
        <w:jc w:val="both"/>
        <w:textAlignment w:val="baseline"/>
        <w:rPr>
          <w:sz w:val="22"/>
        </w:rPr>
      </w:pPr>
      <w:r w:rsidRPr="00E9356C">
        <w:rPr>
          <w:sz w:val="22"/>
        </w:rPr>
        <w:t>Dostawa, montaż i instalacja generatora prądu</w:t>
      </w:r>
    </w:p>
    <w:p w14:paraId="0C62167F" w14:textId="77777777" w:rsidR="004A4D93" w:rsidRPr="00E9356C" w:rsidRDefault="004A4D93" w:rsidP="004A4D93">
      <w:pPr>
        <w:pStyle w:val="Akapitzlist"/>
        <w:tabs>
          <w:tab w:val="left" w:pos="5529"/>
        </w:tabs>
        <w:spacing w:before="120"/>
        <w:ind w:left="644"/>
        <w:jc w:val="both"/>
        <w:rPr>
          <w:sz w:val="22"/>
        </w:rPr>
      </w:pPr>
      <w:r w:rsidRPr="00E9356C">
        <w:rPr>
          <w:sz w:val="22"/>
        </w:rPr>
        <w:t>brutto (netto +  podatek VAT ) w wysokości:</w:t>
      </w:r>
      <w:r w:rsidRPr="00E9356C">
        <w:rPr>
          <w:sz w:val="22"/>
        </w:rPr>
        <w:tab/>
        <w:t>............................. zł</w:t>
      </w:r>
    </w:p>
    <w:p w14:paraId="2A05C4DA" w14:textId="77777777" w:rsidR="004A4D93" w:rsidRPr="00E9356C" w:rsidRDefault="004A4D93" w:rsidP="004A4D93">
      <w:pPr>
        <w:pStyle w:val="Akapitzlist"/>
        <w:tabs>
          <w:tab w:val="left" w:pos="426"/>
          <w:tab w:val="left" w:pos="5529"/>
        </w:tabs>
        <w:spacing w:before="120"/>
        <w:ind w:left="644"/>
        <w:jc w:val="both"/>
        <w:rPr>
          <w:sz w:val="22"/>
        </w:rPr>
      </w:pPr>
      <w:r w:rsidRPr="00E9356C">
        <w:rPr>
          <w:sz w:val="22"/>
        </w:rPr>
        <w:t>słowniezłotych:..............................................................................................</w:t>
      </w:r>
    </w:p>
    <w:p w14:paraId="3A5DBA4F" w14:textId="77777777" w:rsidR="004A4D93" w:rsidRPr="00E9356C" w:rsidRDefault="004A4D93" w:rsidP="004A4D93">
      <w:pPr>
        <w:pStyle w:val="Akapitzlist"/>
        <w:tabs>
          <w:tab w:val="left" w:pos="5529"/>
          <w:tab w:val="right" w:pos="8222"/>
        </w:tabs>
        <w:spacing w:before="120"/>
        <w:ind w:left="644"/>
        <w:jc w:val="both"/>
        <w:rPr>
          <w:sz w:val="22"/>
        </w:rPr>
      </w:pPr>
      <w:r w:rsidRPr="00E9356C">
        <w:rPr>
          <w:sz w:val="22"/>
        </w:rPr>
        <w:t>w tym  podatek VAT w wysokości :</w:t>
      </w:r>
      <w:r w:rsidRPr="00E9356C">
        <w:rPr>
          <w:sz w:val="22"/>
        </w:rPr>
        <w:tab/>
        <w:t>............................... zł</w:t>
      </w:r>
    </w:p>
    <w:p w14:paraId="38C13DBE" w14:textId="77777777" w:rsidR="004A4D93" w:rsidRPr="00E9356C" w:rsidRDefault="004A4D93" w:rsidP="004A4D93">
      <w:pPr>
        <w:pStyle w:val="Akapitzlist"/>
        <w:tabs>
          <w:tab w:val="left" w:pos="5529"/>
          <w:tab w:val="right" w:pos="8222"/>
        </w:tabs>
        <w:spacing w:before="120"/>
        <w:ind w:left="644"/>
        <w:jc w:val="both"/>
        <w:rPr>
          <w:sz w:val="22"/>
        </w:rPr>
      </w:pPr>
      <w:r w:rsidRPr="00E9356C">
        <w:rPr>
          <w:sz w:val="22"/>
        </w:rPr>
        <w:t xml:space="preserve"> netto w wysokości:</w:t>
      </w:r>
      <w:r w:rsidRPr="00E9356C">
        <w:rPr>
          <w:sz w:val="22"/>
        </w:rPr>
        <w:tab/>
        <w:t>............................... zł</w:t>
      </w:r>
    </w:p>
    <w:p w14:paraId="60065731" w14:textId="77777777" w:rsidR="004A4D93" w:rsidRPr="00E9356C" w:rsidRDefault="004A4D93" w:rsidP="004A4D93">
      <w:pPr>
        <w:pStyle w:val="Tekstpodstawowy"/>
        <w:spacing w:line="240" w:lineRule="auto"/>
        <w:ind w:left="426"/>
        <w:rPr>
          <w:szCs w:val="24"/>
        </w:rPr>
      </w:pPr>
    </w:p>
    <w:p w14:paraId="45617408" w14:textId="7B463937" w:rsidR="00BD7858" w:rsidRPr="00E9356C" w:rsidRDefault="00BD7858" w:rsidP="004A4D93">
      <w:pPr>
        <w:pStyle w:val="Tekstpodstawowy"/>
        <w:numPr>
          <w:ilvl w:val="6"/>
          <w:numId w:val="20"/>
        </w:numPr>
        <w:spacing w:line="240" w:lineRule="auto"/>
        <w:ind w:left="426" w:hanging="426"/>
        <w:rPr>
          <w:szCs w:val="24"/>
        </w:rPr>
      </w:pPr>
      <w:r w:rsidRPr="00E9356C">
        <w:rPr>
          <w:szCs w:val="24"/>
        </w:rPr>
        <w:t xml:space="preserve">Wynagrodzenie ustala się jako ryczałtowe, a wynagrodzenie uwzględnia w szczególności wszystkie koszty prac i czynności niezbędnych do wykonania przedmiotu umowy, w tym koszty dostawy, transportu, </w:t>
      </w:r>
      <w:r w:rsidR="00283AB4" w:rsidRPr="00E9356C">
        <w:rPr>
          <w:szCs w:val="24"/>
        </w:rPr>
        <w:t>instalacji (usług wdrożeniowych),</w:t>
      </w:r>
      <w:r w:rsidR="00AC1DC6" w:rsidRPr="00E9356C">
        <w:rPr>
          <w:szCs w:val="24"/>
        </w:rPr>
        <w:t xml:space="preserve"> </w:t>
      </w:r>
      <w:r w:rsidRPr="00E9356C">
        <w:rPr>
          <w:szCs w:val="24"/>
        </w:rPr>
        <w:t>koszty usług świadczonych w ramach gwarancji, odpowiedzialności z tytułu rękojmi za wady.</w:t>
      </w:r>
    </w:p>
    <w:p w14:paraId="5D0AD486" w14:textId="540EE5C7" w:rsidR="00D270F3" w:rsidRPr="00E9356C" w:rsidRDefault="00BD7858" w:rsidP="004A4D93">
      <w:pPr>
        <w:pStyle w:val="Tekstpodstawowy"/>
        <w:numPr>
          <w:ilvl w:val="6"/>
          <w:numId w:val="20"/>
        </w:numPr>
        <w:spacing w:line="240" w:lineRule="auto"/>
        <w:ind w:left="426" w:hanging="426"/>
        <w:rPr>
          <w:szCs w:val="24"/>
        </w:rPr>
      </w:pPr>
      <w:r w:rsidRPr="00E9356C">
        <w:rPr>
          <w:szCs w:val="24"/>
        </w:rPr>
        <w:t xml:space="preserve">Wykonawca oświadcza, że prawidłowo wkalkulował cenę zaoferowanego </w:t>
      </w:r>
      <w:r w:rsidR="00C97A8F" w:rsidRPr="00E9356C">
        <w:rPr>
          <w:szCs w:val="24"/>
        </w:rPr>
        <w:t>przedmiotu umowy</w:t>
      </w:r>
      <w:r w:rsidRPr="00E9356C">
        <w:rPr>
          <w:szCs w:val="24"/>
        </w:rPr>
        <w:t xml:space="preserve"> w dniu złożenia swojej oferty w postępowaniu o udzielenie zamówienia publicznego biorąc pod uwagę ewentualne ryzyko związane z niedostępnością zaoferowanego </w:t>
      </w:r>
      <w:r w:rsidR="00C97A8F" w:rsidRPr="00E9356C">
        <w:rPr>
          <w:szCs w:val="24"/>
        </w:rPr>
        <w:t>sprzętu/ urządzenia/ elementów składających się na przedmiot umowy</w:t>
      </w:r>
      <w:r w:rsidRPr="00E9356C">
        <w:rPr>
          <w:szCs w:val="24"/>
        </w:rPr>
        <w:t xml:space="preserve"> wynikające z obecnej sytuacji </w:t>
      </w:r>
      <w:r w:rsidR="00283AB4" w:rsidRPr="00E9356C">
        <w:rPr>
          <w:szCs w:val="24"/>
        </w:rPr>
        <w:t>na rynku IT</w:t>
      </w:r>
      <w:r w:rsidRPr="00E9356C">
        <w:rPr>
          <w:szCs w:val="24"/>
        </w:rPr>
        <w:t xml:space="preserve">. </w:t>
      </w:r>
    </w:p>
    <w:p w14:paraId="70E7C23E" w14:textId="28826231" w:rsidR="00D270F3" w:rsidRPr="00E9356C" w:rsidRDefault="00D270F3" w:rsidP="004A4D93">
      <w:pPr>
        <w:pStyle w:val="Tekstpodstawowy"/>
        <w:numPr>
          <w:ilvl w:val="6"/>
          <w:numId w:val="20"/>
        </w:numPr>
        <w:spacing w:line="240" w:lineRule="auto"/>
        <w:ind w:left="426" w:hanging="426"/>
        <w:rPr>
          <w:szCs w:val="24"/>
        </w:rPr>
      </w:pPr>
      <w:r w:rsidRPr="00E9356C">
        <w:rPr>
          <w:szCs w:val="24"/>
          <w:lang w:val="x-none"/>
        </w:rPr>
        <w:t xml:space="preserve">Zamawiający jest </w:t>
      </w:r>
      <w:r w:rsidRPr="00E9356C">
        <w:rPr>
          <w:szCs w:val="24"/>
        </w:rPr>
        <w:t>podatnikiem</w:t>
      </w:r>
      <w:r w:rsidRPr="00E9356C">
        <w:rPr>
          <w:szCs w:val="24"/>
          <w:lang w:val="x-none"/>
        </w:rPr>
        <w:t xml:space="preserve"> VAT i posiada NIP </w:t>
      </w:r>
      <w:r w:rsidR="00AC1DC6" w:rsidRPr="00E9356C">
        <w:rPr>
          <w:szCs w:val="24"/>
        </w:rPr>
        <w:t>…………..</w:t>
      </w:r>
    </w:p>
    <w:p w14:paraId="204D8E57" w14:textId="36444AC4" w:rsidR="00BD7858" w:rsidRPr="00E9356C" w:rsidRDefault="00BD7858" w:rsidP="004A4D93">
      <w:pPr>
        <w:pStyle w:val="Tekstpodstawowy"/>
        <w:numPr>
          <w:ilvl w:val="6"/>
          <w:numId w:val="20"/>
        </w:numPr>
        <w:spacing w:line="240" w:lineRule="auto"/>
        <w:ind w:left="426" w:hanging="426"/>
        <w:rPr>
          <w:strike/>
          <w:szCs w:val="24"/>
        </w:rPr>
      </w:pPr>
      <w:r w:rsidRPr="00E9356C">
        <w:rPr>
          <w:szCs w:val="24"/>
        </w:rPr>
        <w:t xml:space="preserve">Wykonawca jest podatnikiem VAT i posiada NIP </w:t>
      </w:r>
      <w:r w:rsidR="00AC1DC6" w:rsidRPr="00E9356C">
        <w:rPr>
          <w:szCs w:val="24"/>
        </w:rPr>
        <w:t>…………..</w:t>
      </w:r>
      <w:r w:rsidR="00BB7B0B" w:rsidRPr="00E9356C">
        <w:rPr>
          <w:szCs w:val="24"/>
        </w:rPr>
        <w:t xml:space="preserve"> </w:t>
      </w:r>
      <w:r w:rsidRPr="00E9356C">
        <w:rPr>
          <w:strike/>
          <w:szCs w:val="24"/>
        </w:rPr>
        <w:t>l</w:t>
      </w:r>
      <w:r w:rsidRPr="00E9356C">
        <w:rPr>
          <w:szCs w:val="24"/>
        </w:rPr>
        <w:t>ub nie jest płatnikiem VAT na terytorium Rzeczpospolitej Polskiej.</w:t>
      </w:r>
    </w:p>
    <w:p w14:paraId="14C68B53" w14:textId="77777777" w:rsidR="00D270F3" w:rsidRPr="00E9356C" w:rsidRDefault="00BD7858" w:rsidP="004A4D93">
      <w:pPr>
        <w:pStyle w:val="Tekstpodstawowy"/>
        <w:numPr>
          <w:ilvl w:val="6"/>
          <w:numId w:val="20"/>
        </w:numPr>
        <w:spacing w:line="240" w:lineRule="auto"/>
        <w:ind w:left="426" w:hanging="426"/>
        <w:rPr>
          <w:szCs w:val="24"/>
        </w:rPr>
      </w:pPr>
      <w:r w:rsidRPr="00E9356C">
        <w:rPr>
          <w:szCs w:val="24"/>
        </w:rPr>
        <w:t>Należny od kwoty wynagrodzenia podatek od towarów i usług VAT, pokryje Zamawiający na konto właściwego Urzędu Skarbowego w przypadku powstania u Zamawiającego obowiązku podatkowego zgodnie z przepisami o podatku od towarów i usług</w:t>
      </w:r>
      <w:r w:rsidR="00D270F3" w:rsidRPr="00E9356C">
        <w:rPr>
          <w:szCs w:val="24"/>
        </w:rPr>
        <w:t>.</w:t>
      </w:r>
      <w:r w:rsidR="00D270F3" w:rsidRPr="00E9356C">
        <w:rPr>
          <w:rStyle w:val="Znakiprzypiswdolnych"/>
          <w:szCs w:val="24"/>
        </w:rPr>
        <w:footnoteReference w:id="1"/>
      </w:r>
    </w:p>
    <w:p w14:paraId="2DA4B1C6" w14:textId="412EAFB8" w:rsidR="00D270F3" w:rsidRPr="00E9356C" w:rsidRDefault="00D270F3" w:rsidP="004A4D93">
      <w:pPr>
        <w:pStyle w:val="Tekstpodstawowy"/>
        <w:numPr>
          <w:ilvl w:val="6"/>
          <w:numId w:val="20"/>
        </w:numPr>
        <w:spacing w:line="240" w:lineRule="auto"/>
        <w:ind w:left="426" w:hanging="426"/>
        <w:rPr>
          <w:szCs w:val="24"/>
        </w:rPr>
      </w:pPr>
      <w:r w:rsidRPr="00E9356C">
        <w:rPr>
          <w:rFonts w:eastAsia="Calibri"/>
          <w:color w:val="000000"/>
          <w:szCs w:val="24"/>
        </w:rPr>
        <w:t>Uzgodnione wynagrodzenie jest niezmienne do ko</w:t>
      </w:r>
      <w:r w:rsidRPr="00E9356C">
        <w:rPr>
          <w:rFonts w:eastAsia="TimesNewRoman"/>
          <w:color w:val="000000"/>
          <w:szCs w:val="24"/>
        </w:rPr>
        <w:t>ń</w:t>
      </w:r>
      <w:r w:rsidRPr="00E9356C">
        <w:rPr>
          <w:rFonts w:eastAsia="Calibri"/>
          <w:color w:val="000000"/>
          <w:szCs w:val="24"/>
        </w:rPr>
        <w:t xml:space="preserve">ca realizacji umowy, chyba, </w:t>
      </w:r>
      <w:r w:rsidRPr="00E9356C">
        <w:rPr>
          <w:rFonts w:eastAsia="TimesNewRoman"/>
          <w:color w:val="000000"/>
          <w:szCs w:val="24"/>
        </w:rPr>
        <w:t>ż</w:t>
      </w:r>
      <w:r w:rsidRPr="00E9356C">
        <w:rPr>
          <w:rFonts w:eastAsia="Calibri"/>
          <w:color w:val="000000"/>
          <w:szCs w:val="24"/>
        </w:rPr>
        <w:t>e co innego wynika z zapisów niniejszej umowy.</w:t>
      </w:r>
    </w:p>
    <w:p w14:paraId="3840403C" w14:textId="5CE6FAB9" w:rsidR="004A1E68" w:rsidRPr="00E9356C" w:rsidRDefault="00D270F3" w:rsidP="00265B9B">
      <w:pPr>
        <w:pStyle w:val="Tekstpodstawowy"/>
        <w:numPr>
          <w:ilvl w:val="6"/>
          <w:numId w:val="20"/>
        </w:numPr>
        <w:spacing w:line="240" w:lineRule="auto"/>
        <w:ind w:left="426" w:hanging="426"/>
        <w:rPr>
          <w:szCs w:val="24"/>
        </w:rPr>
      </w:pPr>
      <w:r w:rsidRPr="00E9356C">
        <w:rPr>
          <w:szCs w:val="24"/>
          <w:lang w:val="x-none"/>
        </w:rPr>
        <w:lastRenderedPageBreak/>
        <w:t>Należne Wykonawcy wynagrodzenie wynika ze złożonej przez Wykonawcę oferty .</w:t>
      </w:r>
    </w:p>
    <w:p w14:paraId="574BD1A0" w14:textId="0C5F1F4B" w:rsidR="00BD7858" w:rsidRPr="00E9356C" w:rsidRDefault="00BD7858" w:rsidP="00265B9B">
      <w:pPr>
        <w:pStyle w:val="Tekstpodstawowy"/>
        <w:spacing w:after="240" w:line="240" w:lineRule="auto"/>
        <w:jc w:val="center"/>
        <w:rPr>
          <w:b/>
          <w:bCs/>
          <w:szCs w:val="24"/>
        </w:rPr>
      </w:pPr>
      <w:r w:rsidRPr="00E9356C">
        <w:rPr>
          <w:b/>
          <w:bCs/>
          <w:szCs w:val="24"/>
        </w:rPr>
        <w:t>§ 4</w:t>
      </w:r>
    </w:p>
    <w:p w14:paraId="12B5D2A6" w14:textId="606DC86E" w:rsidR="00BD7858" w:rsidRPr="00E9356C" w:rsidRDefault="00BD7858" w:rsidP="00265B9B">
      <w:pPr>
        <w:widowControl/>
        <w:numPr>
          <w:ilvl w:val="0"/>
          <w:numId w:val="8"/>
        </w:numPr>
        <w:tabs>
          <w:tab w:val="clear" w:pos="6120"/>
        </w:tabs>
        <w:suppressAutoHyphens w:val="0"/>
        <w:ind w:left="426" w:hanging="426"/>
        <w:jc w:val="both"/>
      </w:pPr>
      <w:r w:rsidRPr="00E9356C">
        <w:t xml:space="preserve">Wykonawca otrzyma wynagrodzenie po dostawie całości </w:t>
      </w:r>
      <w:r w:rsidR="00D270F3" w:rsidRPr="00E9356C">
        <w:t>przedmiotu Umowy</w:t>
      </w:r>
      <w:r w:rsidRPr="00E9356C">
        <w:t>, potwierdzonej protokołem odbioru bez zastrzeżeń i po złożeniu prawidłowo wystawion</w:t>
      </w:r>
      <w:r w:rsidR="00D270F3" w:rsidRPr="00E9356C">
        <w:t>ej faktury.</w:t>
      </w:r>
      <w:r w:rsidRPr="00E9356C">
        <w:t xml:space="preserve"> </w:t>
      </w:r>
    </w:p>
    <w:p w14:paraId="645EF6E1" w14:textId="77777777" w:rsidR="00BD7858" w:rsidRPr="00E9356C" w:rsidRDefault="00BD7858" w:rsidP="00265B9B">
      <w:pPr>
        <w:widowControl/>
        <w:numPr>
          <w:ilvl w:val="0"/>
          <w:numId w:val="8"/>
        </w:numPr>
        <w:tabs>
          <w:tab w:val="clear" w:pos="6120"/>
        </w:tabs>
        <w:suppressAutoHyphens w:val="0"/>
        <w:ind w:left="426" w:hanging="426"/>
        <w:jc w:val="both"/>
      </w:pPr>
      <w:r w:rsidRPr="00E9356C">
        <w:t xml:space="preserve">Termin zapłaty faktury za wykonany i odebrany przedmiot umowy ustala się do 30 dni </w:t>
      </w:r>
      <w:r w:rsidRPr="00E9356C">
        <w:rPr>
          <w:color w:val="000000"/>
        </w:rPr>
        <w:t>od dnia doręczenia prawidłowo wystawionej faktury, po odebraniu zamówienia i podpisaniu protokołu odbioru bez zastrzeżeń.</w:t>
      </w:r>
    </w:p>
    <w:p w14:paraId="4D44DA80" w14:textId="77777777" w:rsidR="00D270F3" w:rsidRPr="00E9356C" w:rsidRDefault="00D270F3" w:rsidP="00265B9B">
      <w:pPr>
        <w:widowControl/>
        <w:numPr>
          <w:ilvl w:val="0"/>
          <w:numId w:val="8"/>
        </w:numPr>
        <w:tabs>
          <w:tab w:val="clear" w:pos="6120"/>
        </w:tabs>
        <w:suppressAutoHyphens w:val="0"/>
        <w:ind w:left="426" w:hanging="426"/>
        <w:jc w:val="both"/>
      </w:pPr>
      <w:r w:rsidRPr="00E9356C">
        <w:t>Miejscem płatności jest Bank Zamawiającego, a zapłata następuje w dniu zlecenia przelewu przez Zamawiającego.</w:t>
      </w:r>
    </w:p>
    <w:p w14:paraId="657F4D72" w14:textId="65C565EF" w:rsidR="00D270F3" w:rsidRPr="00E9356C" w:rsidRDefault="00D270F3" w:rsidP="00265B9B">
      <w:pPr>
        <w:widowControl/>
        <w:numPr>
          <w:ilvl w:val="0"/>
          <w:numId w:val="8"/>
        </w:numPr>
        <w:tabs>
          <w:tab w:val="clear" w:pos="6120"/>
        </w:tabs>
        <w:suppressAutoHyphens w:val="0"/>
        <w:ind w:left="426" w:hanging="426"/>
        <w:jc w:val="both"/>
      </w:pPr>
      <w:r w:rsidRPr="00E9356C">
        <w:t xml:space="preserve">Wynagrodzenie za wykonanie przedmiotu umowy zostanie wypłacone przelewem na rachunek bankowy Wykonawcy o numerze </w:t>
      </w:r>
      <w:r w:rsidR="00AC1DC6" w:rsidRPr="00E9356C">
        <w:t>…………….</w:t>
      </w:r>
      <w:r w:rsidR="00BB7B0B" w:rsidRPr="00E9356C">
        <w:t xml:space="preserve">., </w:t>
      </w:r>
      <w:r w:rsidR="00AC1DC6" w:rsidRPr="00E9356C">
        <w:t>………………………</w:t>
      </w:r>
      <w:r w:rsidRPr="00E9356C">
        <w:t>. Zmiana rachunku bankowego wymaga sporządzenia aneksu do umowy.</w:t>
      </w:r>
    </w:p>
    <w:p w14:paraId="5FCAEC4C" w14:textId="36DF761B" w:rsidR="00D270F3" w:rsidRPr="00E9356C" w:rsidRDefault="00D270F3" w:rsidP="00265B9B">
      <w:pPr>
        <w:widowControl/>
        <w:numPr>
          <w:ilvl w:val="0"/>
          <w:numId w:val="8"/>
        </w:numPr>
        <w:tabs>
          <w:tab w:val="clear" w:pos="6120"/>
        </w:tabs>
        <w:suppressAutoHyphens w:val="0"/>
        <w:ind w:left="426" w:hanging="426"/>
        <w:jc w:val="both"/>
      </w:pPr>
      <w:r w:rsidRPr="00E9356C">
        <w:t>Wykonawca zobowiązany jest do wskazania na fakturze numeru rachunku, który został ujawniony w wykazie podmiotów zarejestrowanych jako podatnicy VAT, niezarejestrowanych oraz wykreślonych i przywróconych do rejestru VAT prowadzonym przez Szefa Krajowej Administracji Skarbowej (tzw. „Biała lista” – art. 96b ust. 1 ustawy z dnia 11 marca 2004 r. o podatku od towarów i usług).</w:t>
      </w:r>
    </w:p>
    <w:p w14:paraId="06D8104E" w14:textId="77777777" w:rsidR="00D270F3" w:rsidRPr="00E9356C" w:rsidRDefault="00D270F3" w:rsidP="00265B9B">
      <w:pPr>
        <w:widowControl/>
        <w:numPr>
          <w:ilvl w:val="0"/>
          <w:numId w:val="8"/>
        </w:numPr>
        <w:tabs>
          <w:tab w:val="clear" w:pos="6120"/>
        </w:tabs>
        <w:suppressAutoHyphens w:val="0"/>
        <w:ind w:left="426" w:hanging="426"/>
        <w:jc w:val="both"/>
      </w:pPr>
      <w:r w:rsidRPr="00E9356C">
        <w:t>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w:t>
      </w:r>
    </w:p>
    <w:p w14:paraId="29F63B02" w14:textId="78C35C96" w:rsidR="00D270F3" w:rsidRPr="00E9356C" w:rsidRDefault="00D270F3" w:rsidP="00265B9B">
      <w:pPr>
        <w:widowControl/>
        <w:numPr>
          <w:ilvl w:val="0"/>
          <w:numId w:val="8"/>
        </w:numPr>
        <w:tabs>
          <w:tab w:val="clear" w:pos="6120"/>
        </w:tabs>
        <w:suppressAutoHyphens w:val="0"/>
        <w:ind w:left="426" w:hanging="426"/>
        <w:jc w:val="both"/>
      </w:pPr>
      <w:r w:rsidRPr="00E9356C">
        <w:t>Zamawiający w przypadku, gdy Wykonawca jest zarejestrowany jako czynny podatnik podatku od towarów i usług Zamawiający może dokonać płatności wynagrodzenia z zastosowaniem mechanizmu podzielonej płatności, to jest w sposób wskazany w art. 108a ust. 2 ustawy z dnia 11 marca 2004 r. o podatku od towarów i usług. Postanowień zdania 1. nie stosuje się, gdy przedmiot umowy stanowi czynność zwolnioną z podatku VAT albo jest on objęty 0% stawką podatku VAT.</w:t>
      </w:r>
    </w:p>
    <w:p w14:paraId="2EB40C9F" w14:textId="77777777" w:rsidR="004A1E68" w:rsidRPr="00E9356C" w:rsidRDefault="004A1E68" w:rsidP="00265B9B">
      <w:pPr>
        <w:widowControl/>
        <w:numPr>
          <w:ilvl w:val="0"/>
          <w:numId w:val="8"/>
        </w:numPr>
        <w:tabs>
          <w:tab w:val="clear" w:pos="6120"/>
        </w:tabs>
        <w:suppressAutoHyphens w:val="0"/>
        <w:ind w:left="426" w:hanging="426"/>
        <w:jc w:val="both"/>
      </w:pPr>
      <w:r w:rsidRPr="00E9356C">
        <w:t>Wykonawca nie może bez pisemnej zgody Zamawiającego pod rygorem nieważności, przenieść całości lub części swoich praw wynikających z tej Umowy.</w:t>
      </w:r>
    </w:p>
    <w:p w14:paraId="4C54EC61" w14:textId="77777777" w:rsidR="004A1E68" w:rsidRPr="00E9356C" w:rsidRDefault="004A1E68" w:rsidP="00265B9B">
      <w:pPr>
        <w:widowControl/>
        <w:numPr>
          <w:ilvl w:val="0"/>
          <w:numId w:val="8"/>
        </w:numPr>
        <w:tabs>
          <w:tab w:val="clear" w:pos="6120"/>
        </w:tabs>
        <w:suppressAutoHyphens w:val="0"/>
        <w:ind w:left="426" w:hanging="426"/>
        <w:jc w:val="both"/>
      </w:pPr>
      <w:r w:rsidRPr="00E9356C">
        <w:t>Wykonawca nie może dokonać przeniesienia praw i obowiązków wynikających z niniejszej Umowy, w tym dokonać cesji, przekazu, sprzedaży, potrącenia, zastawienia jakiejkolwiek wierzytelności lub jej części wobec Zamawiającego, korzyści wynikającej z Umowy lub udziału w niej na osoby trzecie bez uprzedniej, pisemnej pod rygorem nieważności zgody Zamawiającego.</w:t>
      </w:r>
    </w:p>
    <w:p w14:paraId="70FD1D0D" w14:textId="77777777" w:rsidR="004A1E68" w:rsidRPr="00E9356C" w:rsidRDefault="004A1E68" w:rsidP="00265B9B">
      <w:pPr>
        <w:widowControl/>
        <w:numPr>
          <w:ilvl w:val="0"/>
          <w:numId w:val="8"/>
        </w:numPr>
        <w:tabs>
          <w:tab w:val="clear" w:pos="6120"/>
        </w:tabs>
        <w:suppressAutoHyphens w:val="0"/>
        <w:ind w:left="426" w:hanging="426"/>
        <w:jc w:val="both"/>
      </w:pPr>
      <w:r w:rsidRPr="00E9356C">
        <w:t>W przypadku, gdy umowa jest realizowana przez podmioty działające w konsorcjum, członkowie upoważnią w formie pisemnej, pod rygorem nieważności, pełnomocnika konsorcjum do wystawienia przez niego faktury oraz do przyjęcia przez niego należności przypadających wszystkim członkom konsorcjum z tytułu częściowego lub całkowitego wykonania przedmiotu umowy.</w:t>
      </w:r>
    </w:p>
    <w:p w14:paraId="0875D3A5" w14:textId="77777777" w:rsidR="00265B9B" w:rsidRPr="00E9356C" w:rsidRDefault="00265B9B" w:rsidP="00265B9B">
      <w:pPr>
        <w:pStyle w:val="Tekstpodstawowy"/>
        <w:spacing w:line="240" w:lineRule="auto"/>
        <w:rPr>
          <w:b/>
          <w:bCs/>
          <w:szCs w:val="24"/>
        </w:rPr>
      </w:pPr>
    </w:p>
    <w:p w14:paraId="2D76D0B2" w14:textId="0C29DB00" w:rsidR="00BD7858" w:rsidRPr="00E9356C" w:rsidRDefault="00BD7858" w:rsidP="00265B9B">
      <w:pPr>
        <w:pStyle w:val="Tekstpodstawowy"/>
        <w:spacing w:after="240" w:line="240" w:lineRule="auto"/>
        <w:jc w:val="center"/>
        <w:rPr>
          <w:b/>
          <w:bCs/>
          <w:szCs w:val="24"/>
        </w:rPr>
      </w:pPr>
      <w:r w:rsidRPr="00E9356C">
        <w:rPr>
          <w:b/>
          <w:bCs/>
          <w:szCs w:val="24"/>
        </w:rPr>
        <w:t>§ 5</w:t>
      </w:r>
    </w:p>
    <w:p w14:paraId="42310EC9" w14:textId="2835F1AD" w:rsidR="00BD7858" w:rsidRPr="00E9356C" w:rsidRDefault="00BD7858" w:rsidP="00265B9B">
      <w:pPr>
        <w:widowControl/>
        <w:numPr>
          <w:ilvl w:val="3"/>
          <w:numId w:val="10"/>
        </w:numPr>
        <w:tabs>
          <w:tab w:val="clear" w:pos="2880"/>
        </w:tabs>
        <w:suppressAutoHyphens w:val="0"/>
        <w:ind w:left="426" w:hanging="426"/>
        <w:jc w:val="both"/>
      </w:pPr>
      <w:r w:rsidRPr="00E9356C">
        <w:t xml:space="preserve">Wykonawca zobowiązuje się </w:t>
      </w:r>
      <w:r w:rsidR="00292397" w:rsidRPr="00E9356C">
        <w:t xml:space="preserve">dostarczyć </w:t>
      </w:r>
      <w:r w:rsidRPr="00E9356C">
        <w:t xml:space="preserve">przedmiot umowy bez wad (usterek), przy czym jest zobowiązany zweryfikować zgodność znajdujących się na przedmiocie umowy oznaczeń z danymi zawartymi w dokumencie gwarancyjnym (oświadczeniu gwaranta) wskazanym w ust. </w:t>
      </w:r>
      <w:r w:rsidR="00D85754" w:rsidRPr="00E9356C">
        <w:lastRenderedPageBreak/>
        <w:t>3</w:t>
      </w:r>
      <w:r w:rsidRPr="00E9356C">
        <w:t xml:space="preserve"> niniejszego paragrafu umowy oraz stan plomb i innych umieszczonych na nim zabezpieczeń, o ile takie zabezpieczenia zostały zastosowane.</w:t>
      </w:r>
    </w:p>
    <w:p w14:paraId="6F1111DA" w14:textId="68BEFD2D" w:rsidR="00BD7858" w:rsidRPr="00E9356C" w:rsidRDefault="00BD7858" w:rsidP="00265B9B">
      <w:pPr>
        <w:widowControl/>
        <w:numPr>
          <w:ilvl w:val="3"/>
          <w:numId w:val="10"/>
        </w:numPr>
        <w:tabs>
          <w:tab w:val="clear" w:pos="2880"/>
        </w:tabs>
        <w:suppressAutoHyphens w:val="0"/>
        <w:ind w:left="426" w:hanging="426"/>
        <w:jc w:val="both"/>
      </w:pPr>
      <w:r w:rsidRPr="00E9356C">
        <w:t>Gwarancja nie wyłącza, nie ogranicza ani nie zawiesza uprawnień Zamawiającego wynikających z przepisów o rękojmi za wady przedmiotu umowy.</w:t>
      </w:r>
    </w:p>
    <w:p w14:paraId="5B5FDBA2" w14:textId="77777777" w:rsidR="00B24EE8" w:rsidRDefault="00BD7858" w:rsidP="00B24EE8">
      <w:pPr>
        <w:widowControl/>
        <w:numPr>
          <w:ilvl w:val="3"/>
          <w:numId w:val="10"/>
        </w:numPr>
        <w:tabs>
          <w:tab w:val="clear" w:pos="2880"/>
        </w:tabs>
        <w:suppressAutoHyphens w:val="0"/>
        <w:ind w:left="426" w:hanging="426"/>
        <w:jc w:val="both"/>
      </w:pPr>
      <w:r w:rsidRPr="00E9356C">
        <w:t>Wykonawca udziela</w:t>
      </w:r>
      <w:r w:rsidR="00BB7B0B" w:rsidRPr="00E9356C">
        <w:t xml:space="preserve"> </w:t>
      </w:r>
      <w:r w:rsidR="002F5BAA" w:rsidRPr="00E9356C">
        <w:t>……….</w:t>
      </w:r>
      <w:r w:rsidR="00FE1E63" w:rsidRPr="00E9356C">
        <w:t xml:space="preserve"> </w:t>
      </w:r>
      <w:r w:rsidR="00D00F34" w:rsidRPr="00E9356C">
        <w:t xml:space="preserve">miesięcznej </w:t>
      </w:r>
      <w:r w:rsidR="00AC1DC6" w:rsidRPr="00E9356C">
        <w:t>g</w:t>
      </w:r>
      <w:r w:rsidRPr="00E9356C">
        <w:t xml:space="preserve">warancji </w:t>
      </w:r>
      <w:r w:rsidR="00AD5E78" w:rsidRPr="00E9356C">
        <w:t xml:space="preserve">na </w:t>
      </w:r>
      <w:r w:rsidR="00750825" w:rsidRPr="00E9356C">
        <w:t xml:space="preserve">wykonane </w:t>
      </w:r>
      <w:r w:rsidR="00C66F07" w:rsidRPr="00E9356C">
        <w:t>prace</w:t>
      </w:r>
      <w:r w:rsidR="004A4D93" w:rsidRPr="00E9356C">
        <w:t xml:space="preserve"> budowlane, elektryczne,</w:t>
      </w:r>
      <w:r w:rsidR="00C66F07" w:rsidRPr="00E9356C">
        <w:t xml:space="preserve"> inst</w:t>
      </w:r>
      <w:r w:rsidR="00265B9B" w:rsidRPr="00E9356C">
        <w:t>alacyjne</w:t>
      </w:r>
      <w:r w:rsidR="00750825" w:rsidRPr="00E9356C">
        <w:t xml:space="preserve">, </w:t>
      </w:r>
      <w:r w:rsidR="00CB558F" w:rsidRPr="00E9356C">
        <w:t>dostarczony generator prądu oraz osprzęt</w:t>
      </w:r>
      <w:r w:rsidR="00AD5E78" w:rsidRPr="00E9356C">
        <w:t xml:space="preserve"> w ramach umowy</w:t>
      </w:r>
      <w:r w:rsidR="00910EDF" w:rsidRPr="00E9356C">
        <w:t>,</w:t>
      </w:r>
      <w:r w:rsidRPr="00E9356C">
        <w:t xml:space="preserve"> zgodnie ze swoją ofertą i warunkami zamówienia określonymi w </w:t>
      </w:r>
      <w:r w:rsidR="00AC7AE0" w:rsidRPr="00E9356C">
        <w:t>OPZ</w:t>
      </w:r>
      <w:r w:rsidR="00265B9B" w:rsidRPr="00E9356C">
        <w:t>.</w:t>
      </w:r>
    </w:p>
    <w:p w14:paraId="160DF380" w14:textId="77777777" w:rsidR="00B24EE8" w:rsidRDefault="00BD7858" w:rsidP="00B24EE8">
      <w:pPr>
        <w:widowControl/>
        <w:numPr>
          <w:ilvl w:val="3"/>
          <w:numId w:val="10"/>
        </w:numPr>
        <w:tabs>
          <w:tab w:val="clear" w:pos="2880"/>
        </w:tabs>
        <w:suppressAutoHyphens w:val="0"/>
        <w:ind w:left="426" w:hanging="426"/>
        <w:jc w:val="both"/>
      </w:pPr>
      <w:r w:rsidRPr="00E9356C">
        <w:t>W ramach gwarancji Wykonawca będzie zobowiązany m.in. do nieodpłatnej (wliczonej w cenę oferty) bieżące</w:t>
      </w:r>
      <w:r w:rsidR="00790724" w:rsidRPr="00E9356C">
        <w:t>go wsparcia technicznego</w:t>
      </w:r>
      <w:r w:rsidR="00972100" w:rsidRPr="00E9356C">
        <w:t xml:space="preserve">, </w:t>
      </w:r>
      <w:r w:rsidRPr="00E9356C">
        <w:t>serwisu</w:t>
      </w:r>
      <w:r w:rsidR="00972100" w:rsidRPr="00E9356C">
        <w:t xml:space="preserve"> gwarancyjnego i utrzymaniowego </w:t>
      </w:r>
      <w:r w:rsidRPr="00E9356C">
        <w:t xml:space="preserve">w </w:t>
      </w:r>
      <w:r w:rsidR="00E83F6D" w:rsidRPr="00E9356C">
        <w:t xml:space="preserve">całym </w:t>
      </w:r>
      <w:r w:rsidRPr="00E9356C">
        <w:t>okresie gwarancyjnym. Wykonawca udziela gwarancji na wszystkie części składowe, podzespoły oraz inne elementy wchodzące w skład przedmiotu umowy lub usługi nabyte u podmiotów trzecich przez Wykonawcę. Gwarancji podlegają usterki, wady materiałowe</w:t>
      </w:r>
      <w:r w:rsidR="00D418DC" w:rsidRPr="00E9356C">
        <w:t>,</w:t>
      </w:r>
      <w:r w:rsidRPr="00E9356C">
        <w:t xml:space="preserve"> konstrukcyjne,</w:t>
      </w:r>
      <w:r w:rsidR="00D418DC" w:rsidRPr="00E9356C">
        <w:t xml:space="preserve"> użytkowe</w:t>
      </w:r>
      <w:r w:rsidR="00482BF4" w:rsidRPr="00E9356C">
        <w:t xml:space="preserve"> </w:t>
      </w:r>
      <w:r w:rsidRPr="00E9356C">
        <w:t xml:space="preserve">a także </w:t>
      </w:r>
      <w:r w:rsidR="00482BF4" w:rsidRPr="00E9356C">
        <w:t xml:space="preserve">wady powodujące </w:t>
      </w:r>
      <w:r w:rsidR="00674653" w:rsidRPr="00E9356C">
        <w:t xml:space="preserve">nie </w:t>
      </w:r>
      <w:r w:rsidRPr="00E9356C">
        <w:t>spełnianie funkcji użytkowych przez dostarczony sprzęt</w:t>
      </w:r>
      <w:r w:rsidR="00674653" w:rsidRPr="00E9356C">
        <w:t xml:space="preserve"> i oprogramowanie </w:t>
      </w:r>
      <w:r w:rsidR="00A26447" w:rsidRPr="00E9356C">
        <w:t>za</w:t>
      </w:r>
      <w:r w:rsidRPr="00E9356C">
        <w:t>deklarowanych przez Wykonawcę</w:t>
      </w:r>
      <w:r w:rsidR="00A26447" w:rsidRPr="00E9356C">
        <w:t xml:space="preserve"> w ofercie</w:t>
      </w:r>
      <w:r w:rsidRPr="00E9356C">
        <w:t xml:space="preserve">. Wszystkie koszty związane z realizacją gwarancji pokrywa Wykonawca. </w:t>
      </w:r>
    </w:p>
    <w:p w14:paraId="042E219F" w14:textId="1661F948" w:rsidR="00B24EE8" w:rsidRPr="00B24EE8" w:rsidRDefault="00B24EE8" w:rsidP="00B24EE8">
      <w:pPr>
        <w:widowControl/>
        <w:numPr>
          <w:ilvl w:val="3"/>
          <w:numId w:val="10"/>
        </w:numPr>
        <w:tabs>
          <w:tab w:val="clear" w:pos="2880"/>
        </w:tabs>
        <w:suppressAutoHyphens w:val="0"/>
        <w:ind w:left="426" w:hanging="426"/>
        <w:jc w:val="both"/>
      </w:pPr>
      <w:r>
        <w:t>W ramach gwarancji Wykonawca będzie zobowiązany do wykonywania</w:t>
      </w:r>
      <w:r w:rsidRPr="00B24EE8">
        <w:t xml:space="preserve"> okresowych przeglądów gwarancyjnych agregatu prądotwórczego w terminach i zgodnie z zakresem przewidzianym dokumentacją </w:t>
      </w:r>
      <w:proofErr w:type="spellStart"/>
      <w:r w:rsidRPr="00B24EE8">
        <w:t>techniczno</w:t>
      </w:r>
      <w:proofErr w:type="spellEnd"/>
      <w:r w:rsidRPr="00B24EE8">
        <w:t xml:space="preserve"> – ruchową oraz instrukcją eksploatacji producenta. Informację o zamiarze wykonania przeglądu należy przekazać do Zamawiającego na co najmniej 4 dni robocze przed jego planowanym terminem. Każdy przegląd należy potwierdzić protokołem przeglądu gwarancyjnego z wyszczególnionym wykazem wykonanych prac. Protokół przeglądu gwarancyjnego należy dostarczyć do Zamawiającego w terminie do 7 dni roboczych licząc od dnia wykonania przeglądu. Za dojazd serwisu, materiały eksploatacyjne (smary, oleje, filtry, wymienione części) oraz robociznę w czasie okresu gwarancji, Wykonawca nie będzie pobierał opłat od Zamawiającego.</w:t>
      </w:r>
    </w:p>
    <w:p w14:paraId="796D4EB7" w14:textId="36CA91A3" w:rsidR="00BD7858" w:rsidRPr="00E9356C" w:rsidRDefault="00BD7858" w:rsidP="00265B9B">
      <w:pPr>
        <w:widowControl/>
        <w:numPr>
          <w:ilvl w:val="3"/>
          <w:numId w:val="10"/>
        </w:numPr>
        <w:tabs>
          <w:tab w:val="clear" w:pos="2880"/>
        </w:tabs>
        <w:suppressAutoHyphens w:val="0"/>
        <w:ind w:left="426" w:hanging="426"/>
        <w:jc w:val="both"/>
      </w:pPr>
      <w:r w:rsidRPr="00E9356C">
        <w:t xml:space="preserve">W przypadku stwierdzenia wad w wykonanym przedmiocie umowy Wykonawca zobowiązuje się do jego nieodpłatnej wymiany lub usunięcia wad na zasadach i w trybie określonym </w:t>
      </w:r>
      <w:r w:rsidR="00EF6856" w:rsidRPr="00E9356C">
        <w:t>w niniejszej umowie.</w:t>
      </w:r>
    </w:p>
    <w:p w14:paraId="2805ED96" w14:textId="0363B94D" w:rsidR="002306B4" w:rsidRPr="00E9356C" w:rsidRDefault="00BD7858" w:rsidP="00265B9B">
      <w:pPr>
        <w:widowControl/>
        <w:numPr>
          <w:ilvl w:val="3"/>
          <w:numId w:val="10"/>
        </w:numPr>
        <w:tabs>
          <w:tab w:val="clear" w:pos="2880"/>
        </w:tabs>
        <w:suppressAutoHyphens w:val="0"/>
        <w:ind w:left="426" w:hanging="426"/>
        <w:jc w:val="both"/>
      </w:pPr>
      <w:r w:rsidRPr="00E9356C">
        <w:t xml:space="preserve">W przypadku </w:t>
      </w:r>
      <w:r w:rsidR="002F1AFF" w:rsidRPr="00E9356C">
        <w:t>przekroczeni</w:t>
      </w:r>
      <w:r w:rsidR="004C55D1" w:rsidRPr="00E9356C">
        <w:t>a</w:t>
      </w:r>
      <w:r w:rsidR="002F1AFF" w:rsidRPr="00E9356C">
        <w:t xml:space="preserve"> </w:t>
      </w:r>
      <w:r w:rsidR="00590F5E" w:rsidRPr="00E9356C">
        <w:t>terminu usuni</w:t>
      </w:r>
      <w:r w:rsidR="0048668D" w:rsidRPr="00E9356C">
        <w:t xml:space="preserve">ęcia wad powstałych </w:t>
      </w:r>
      <w:r w:rsidR="0031666B" w:rsidRPr="00E9356C">
        <w:t xml:space="preserve">w okresie gwarancji </w:t>
      </w:r>
      <w:r w:rsidR="002306B4" w:rsidRPr="00E9356C">
        <w:t xml:space="preserve">  Zamawiaj</w:t>
      </w:r>
      <w:r w:rsidR="0031666B" w:rsidRPr="00E9356C">
        <w:t>ą</w:t>
      </w:r>
      <w:r w:rsidR="002306B4" w:rsidRPr="00E9356C">
        <w:t>cy ma prawo do naliczenie kar umownych zgodnie z niniejszą umową</w:t>
      </w:r>
      <w:r w:rsidR="00710A53" w:rsidRPr="00E9356C">
        <w:t>.</w:t>
      </w:r>
    </w:p>
    <w:p w14:paraId="54E1C93B" w14:textId="57495308" w:rsidR="002306B4" w:rsidRPr="00E9356C" w:rsidRDefault="004F3E55" w:rsidP="00265B9B">
      <w:pPr>
        <w:widowControl/>
        <w:numPr>
          <w:ilvl w:val="3"/>
          <w:numId w:val="10"/>
        </w:numPr>
        <w:tabs>
          <w:tab w:val="clear" w:pos="2880"/>
        </w:tabs>
        <w:suppressAutoHyphens w:val="0"/>
        <w:ind w:left="426" w:hanging="426"/>
        <w:jc w:val="both"/>
      </w:pPr>
      <w:r w:rsidRPr="00E9356C">
        <w:t xml:space="preserve">Zamawiający określił czas na usunięcie </w:t>
      </w:r>
      <w:r w:rsidR="002F0E12" w:rsidRPr="00E9356C">
        <w:t xml:space="preserve">wad </w:t>
      </w:r>
      <w:r w:rsidR="00604881" w:rsidRPr="00E9356C">
        <w:t xml:space="preserve">powstałych w okresie gwarancji </w:t>
      </w:r>
      <w:r w:rsidR="002F5BAA" w:rsidRPr="00E9356C">
        <w:t>(</w:t>
      </w:r>
      <w:r w:rsidR="002F0E12" w:rsidRPr="00E9356C">
        <w:t>np. awarii</w:t>
      </w:r>
      <w:r w:rsidR="00221328" w:rsidRPr="00E9356C">
        <w:t xml:space="preserve"> dostarczonego </w:t>
      </w:r>
      <w:r w:rsidR="002F0E12" w:rsidRPr="00E9356C">
        <w:t>urządzenia</w:t>
      </w:r>
      <w:r w:rsidR="00924382" w:rsidRPr="00E9356C">
        <w:t xml:space="preserve">, </w:t>
      </w:r>
      <w:r w:rsidR="00383ACC" w:rsidRPr="00E9356C">
        <w:t>braku pełnej funkcjonalno</w:t>
      </w:r>
      <w:r w:rsidR="002F5BAA" w:rsidRPr="00E9356C">
        <w:t>ści oprogramowania po wdrożeniu</w:t>
      </w:r>
      <w:r w:rsidR="002F0E12" w:rsidRPr="00E9356C">
        <w:t xml:space="preserve">) </w:t>
      </w:r>
      <w:r w:rsidR="00604881" w:rsidRPr="00E9356C">
        <w:t xml:space="preserve">w terminie </w:t>
      </w:r>
      <w:r w:rsidR="00221328" w:rsidRPr="00E9356C">
        <w:t>do 14 dni od daty zgłoszenia</w:t>
      </w:r>
      <w:r w:rsidR="00383ACC" w:rsidRPr="00E9356C">
        <w:t>.</w:t>
      </w:r>
    </w:p>
    <w:p w14:paraId="34A840ED" w14:textId="77777777" w:rsidR="00BD7858" w:rsidRPr="00E9356C" w:rsidRDefault="00BD7858" w:rsidP="00265B9B">
      <w:pPr>
        <w:widowControl/>
        <w:numPr>
          <w:ilvl w:val="3"/>
          <w:numId w:val="10"/>
        </w:numPr>
        <w:tabs>
          <w:tab w:val="clear" w:pos="2880"/>
        </w:tabs>
        <w:suppressAutoHyphens w:val="0"/>
        <w:ind w:left="426" w:hanging="426"/>
        <w:jc w:val="both"/>
      </w:pPr>
      <w:r w:rsidRPr="00E9356C">
        <w:t xml:space="preserve">Odpowiedzialność z tytułu gwarancji obejmuje zarówno wady powstałe z przyczyn tkwiących w przedmiocie umowy w chwili dokonania odbioru przez Zamawiającego jak i wszelkie inne wady fizyczne, powstałe z przyczyn, za które Wykonawca ponosi odpowiedzialność, pod warunkiem, że wady te ujawnią się w ciągu terminu obowiązywania gwarancji. </w:t>
      </w:r>
    </w:p>
    <w:p w14:paraId="35CF8B81" w14:textId="6E57FC68" w:rsidR="00BD7858" w:rsidRPr="00E9356C" w:rsidRDefault="00BD7858" w:rsidP="00265B9B">
      <w:pPr>
        <w:widowControl/>
        <w:numPr>
          <w:ilvl w:val="3"/>
          <w:numId w:val="10"/>
        </w:numPr>
        <w:tabs>
          <w:tab w:val="clear" w:pos="2880"/>
        </w:tabs>
        <w:suppressAutoHyphens w:val="0"/>
        <w:ind w:left="426" w:hanging="426"/>
        <w:jc w:val="both"/>
      </w:pPr>
      <w:r w:rsidRPr="00E9356C">
        <w:t>Bieg terminu gwarancji rozpoczyna się w dniu następnym, po odbiorze przedmiotu umowy, przy czym w przypadku wymiany wadliwego przedmiotu umowy (jego elementu lub modułu) na nowy albo dokonania usunięcia istotnej wady termin gwarancji biegnie na nowo od chwili ponownego dostarczenia Zamawiającemu naprawionych rzeczy (odpowiednio przedmiotu umowy, jego elementu lub modułu).</w:t>
      </w:r>
    </w:p>
    <w:p w14:paraId="152058EB" w14:textId="77777777" w:rsidR="00E9356C" w:rsidRDefault="00BD7858" w:rsidP="00E9356C">
      <w:pPr>
        <w:widowControl/>
        <w:numPr>
          <w:ilvl w:val="3"/>
          <w:numId w:val="10"/>
        </w:numPr>
        <w:tabs>
          <w:tab w:val="clear" w:pos="2880"/>
        </w:tabs>
        <w:suppressAutoHyphens w:val="0"/>
        <w:ind w:left="426" w:hanging="426"/>
        <w:jc w:val="both"/>
      </w:pPr>
      <w:r w:rsidRPr="00E9356C">
        <w:t>Okres gwarancji ulega automatycznie przedłużeniu o okres naprawy, tj. czas liczony od zgłoszenia do usunięcia awarii</w:t>
      </w:r>
      <w:r w:rsidR="000C2BBF" w:rsidRPr="00E9356C">
        <w:t>.</w:t>
      </w:r>
    </w:p>
    <w:p w14:paraId="5819BF7B" w14:textId="14FFEC84" w:rsidR="00BD7858" w:rsidRPr="00E9356C" w:rsidRDefault="00BD7858" w:rsidP="00E9356C">
      <w:pPr>
        <w:widowControl/>
        <w:numPr>
          <w:ilvl w:val="3"/>
          <w:numId w:val="10"/>
        </w:numPr>
        <w:tabs>
          <w:tab w:val="clear" w:pos="2880"/>
        </w:tabs>
        <w:suppressAutoHyphens w:val="0"/>
        <w:ind w:left="426" w:hanging="426"/>
        <w:jc w:val="both"/>
      </w:pPr>
      <w:r w:rsidRPr="00E9356C">
        <w:t>W przypadku, gdy Wykonawca nie wypełni warunków gwarancji lub nie zastosuje się do powyższych zasad Zamawiający jest uprawniony do usunięcia wad</w:t>
      </w:r>
      <w:r w:rsidR="00AC1DC6" w:rsidRPr="00E9356C">
        <w:t xml:space="preserve"> </w:t>
      </w:r>
      <w:r w:rsidRPr="00E9356C">
        <w:t xml:space="preserve">w drodze naprawy, na ryzyko i koszt Wykonawcy, zachowując przy tym inne uprawnienia przysługujące mu na </w:t>
      </w:r>
      <w:r w:rsidRPr="00E9356C">
        <w:lastRenderedPageBreak/>
        <w:t>podstawie umowy. W takich przypadkach Zamawiający ma prawo zaangażować inny podmiot do usunięcia wad (usterek), a Wykonawca zobowiązany jest pokryć związane z tym koszty w ciągu 14 dni od daty otrzymania wezwania wraz z dowodem zapłaty.</w:t>
      </w:r>
    </w:p>
    <w:p w14:paraId="4BB26AF8" w14:textId="04621D85" w:rsidR="00BD7858" w:rsidRPr="00E9356C" w:rsidRDefault="00BD7858" w:rsidP="00265B9B">
      <w:pPr>
        <w:widowControl/>
        <w:numPr>
          <w:ilvl w:val="3"/>
          <w:numId w:val="10"/>
        </w:numPr>
        <w:tabs>
          <w:tab w:val="clear" w:pos="2880"/>
        </w:tabs>
        <w:suppressAutoHyphens w:val="0"/>
        <w:ind w:left="426" w:hanging="426"/>
        <w:jc w:val="both"/>
      </w:pPr>
      <w:r w:rsidRPr="00E9356C">
        <w:t xml:space="preserve">Warunki gwarancji nie mogą nakazywać Zamawiającemu przechowywania opakowań w których sprzęt był dostarczony. Zamawiający może usunąć opakowania urządzeń po ich dostarczeniu, co nie spowoduje utraty gwarancji, a dostarczony sprzęt pomimo braku opakowań będzie podlegał usłudze gwarancyjnej. </w:t>
      </w:r>
    </w:p>
    <w:p w14:paraId="43131D4E" w14:textId="77777777" w:rsidR="00041191" w:rsidRPr="00E9356C" w:rsidRDefault="00041191" w:rsidP="00265B9B">
      <w:pPr>
        <w:widowControl/>
        <w:suppressAutoHyphens w:val="0"/>
        <w:ind w:left="426"/>
        <w:jc w:val="both"/>
      </w:pPr>
    </w:p>
    <w:p w14:paraId="16BE88EF" w14:textId="77777777" w:rsidR="00BD7858" w:rsidRPr="00E9356C" w:rsidRDefault="00BD7858" w:rsidP="00265B9B">
      <w:pPr>
        <w:pStyle w:val="Tekstpodstawowy"/>
        <w:spacing w:after="240" w:line="240" w:lineRule="auto"/>
        <w:jc w:val="center"/>
        <w:rPr>
          <w:b/>
          <w:bCs/>
          <w:szCs w:val="24"/>
        </w:rPr>
      </w:pPr>
      <w:r w:rsidRPr="00E9356C">
        <w:rPr>
          <w:b/>
          <w:bCs/>
          <w:szCs w:val="24"/>
        </w:rPr>
        <w:t>§ 6</w:t>
      </w:r>
    </w:p>
    <w:p w14:paraId="2697EE53" w14:textId="53C29D76" w:rsidR="00BD7858" w:rsidRPr="00E9356C" w:rsidRDefault="00BD7858" w:rsidP="00265B9B">
      <w:pPr>
        <w:widowControl/>
        <w:numPr>
          <w:ilvl w:val="6"/>
          <w:numId w:val="8"/>
        </w:numPr>
        <w:tabs>
          <w:tab w:val="clear" w:pos="5040"/>
          <w:tab w:val="num" w:pos="426"/>
        </w:tabs>
        <w:suppressAutoHyphens w:val="0"/>
        <w:ind w:left="426" w:hanging="426"/>
        <w:jc w:val="both"/>
      </w:pPr>
      <w:r w:rsidRPr="00E9356C">
        <w:t xml:space="preserve">W ramach niniejszej umowy i wynikającego z niej wynagrodzenia Wykonawcy, wskazanego odpowiednio w § 3 ust. </w:t>
      </w:r>
      <w:r w:rsidR="00041191" w:rsidRPr="00E9356C">
        <w:t>2</w:t>
      </w:r>
      <w:r w:rsidRPr="00E9356C">
        <w:t xml:space="preserve"> umowy, Zamawiający nabywa nieodwołalne i nieograniczone czasowo prawo do korzystania ze wszelkiego oprogramowania niezbędnego do prawidłowego funkcjonowania przedmiotu umowy w zakresie wskazanym i na polach eksploatacji wymienionych w art. 75 ust. 2 ustawy z dnia 4 lutego 1994 r. o prawie autorskim i prawach pokrewnych.</w:t>
      </w:r>
    </w:p>
    <w:p w14:paraId="2D9EB427" w14:textId="54FD9FA6" w:rsidR="00BD7858" w:rsidRPr="00E9356C" w:rsidRDefault="00BD7858" w:rsidP="00265B9B">
      <w:pPr>
        <w:widowControl/>
        <w:numPr>
          <w:ilvl w:val="6"/>
          <w:numId w:val="8"/>
        </w:numPr>
        <w:tabs>
          <w:tab w:val="clear" w:pos="5040"/>
          <w:tab w:val="num" w:pos="426"/>
        </w:tabs>
        <w:suppressAutoHyphens w:val="0"/>
        <w:ind w:left="426" w:hanging="426"/>
        <w:jc w:val="both"/>
      </w:pPr>
      <w:r w:rsidRPr="00E9356C">
        <w:rPr>
          <w:color w:val="000000"/>
        </w:rPr>
        <w:t>Wykonawca udziela licencji niewyłącznej, tj. prawa do korzystania z oprogramowania w zakresie wskazanym w ust.</w:t>
      </w:r>
      <w:r w:rsidR="00265B9B" w:rsidRPr="00E9356C">
        <w:rPr>
          <w:color w:val="000000"/>
        </w:rPr>
        <w:t xml:space="preserve"> </w:t>
      </w:r>
      <w:r w:rsidRPr="00E9356C">
        <w:rPr>
          <w:color w:val="000000"/>
        </w:rPr>
        <w:t>1, w chwili podpisania protokołu odbioru wskazanego w § 2 umowy, bez zastrzeżeń, bez konieczności składania przez Strony dodatkowego oświadczenia woli.</w:t>
      </w:r>
    </w:p>
    <w:p w14:paraId="4222E329" w14:textId="02172C70" w:rsidR="00E32148" w:rsidRPr="00E9356C" w:rsidRDefault="00265B9B" w:rsidP="00265B9B">
      <w:pPr>
        <w:widowControl/>
        <w:numPr>
          <w:ilvl w:val="6"/>
          <w:numId w:val="8"/>
        </w:numPr>
        <w:tabs>
          <w:tab w:val="clear" w:pos="5040"/>
          <w:tab w:val="num" w:pos="426"/>
        </w:tabs>
        <w:suppressAutoHyphens w:val="0"/>
        <w:ind w:left="426" w:hanging="426"/>
        <w:jc w:val="both"/>
      </w:pPr>
      <w:r w:rsidRPr="00E9356C">
        <w:rPr>
          <w:color w:val="000000"/>
        </w:rPr>
        <w:t xml:space="preserve">Przy odbiorze </w:t>
      </w:r>
      <w:r w:rsidR="00BD7858" w:rsidRPr="00E9356C">
        <w:rPr>
          <w:color w:val="000000"/>
        </w:rPr>
        <w:t>Wykonawca zobowiązany jest dostarczyć Zamawiającemu również egzemplarze oprogramowania, w wersjach instalacyjnych</w:t>
      </w:r>
      <w:r w:rsidR="00041191" w:rsidRPr="00E9356C">
        <w:rPr>
          <w:color w:val="000000"/>
        </w:rPr>
        <w:t xml:space="preserve"> </w:t>
      </w:r>
      <w:r w:rsidR="00041191" w:rsidRPr="00E9356C">
        <w:rPr>
          <w:i/>
          <w:iCs/>
          <w:color w:val="000000"/>
        </w:rPr>
        <w:t>(jeżeli dotyczy)</w:t>
      </w:r>
      <w:r w:rsidR="00BD7858" w:rsidRPr="00E9356C">
        <w:rPr>
          <w:i/>
          <w:iCs/>
          <w:color w:val="000000"/>
        </w:rPr>
        <w:t>.</w:t>
      </w:r>
    </w:p>
    <w:p w14:paraId="4BC1E15E" w14:textId="77777777" w:rsidR="00E32148" w:rsidRPr="00E9356C" w:rsidRDefault="00E32148" w:rsidP="00265B9B">
      <w:pPr>
        <w:widowControl/>
        <w:suppressAutoHyphens w:val="0"/>
        <w:ind w:left="851"/>
        <w:jc w:val="both"/>
        <w:rPr>
          <w:b/>
        </w:rPr>
      </w:pPr>
    </w:p>
    <w:p w14:paraId="00447695" w14:textId="4F7161CD" w:rsidR="00BD7858" w:rsidRPr="00E9356C" w:rsidRDefault="00BD7858" w:rsidP="00530766">
      <w:pPr>
        <w:widowControl/>
        <w:suppressAutoHyphens w:val="0"/>
        <w:spacing w:after="240"/>
        <w:rPr>
          <w:b/>
        </w:rPr>
      </w:pPr>
      <w:r w:rsidRPr="00E9356C">
        <w:rPr>
          <w:b/>
        </w:rPr>
        <w:t>§ 7</w:t>
      </w:r>
    </w:p>
    <w:p w14:paraId="5D85EB86" w14:textId="3B046CF9"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 xml:space="preserve">Strony zastrzegają sobie prawo do dochodzenia kar umownych za niezgodne </w:t>
      </w:r>
      <w:r w:rsidRPr="00E9356C">
        <w:br/>
        <w:t>z niniejszą umową lub nienależyte wykonanie zobowiązań</w:t>
      </w:r>
      <w:r w:rsidR="0090215C" w:rsidRPr="00E9356C">
        <w:t>.</w:t>
      </w:r>
    </w:p>
    <w:p w14:paraId="75A952C3" w14:textId="77777777"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Wykonawca, z zastrzeżeniem ust. 4 niniejszego paragrafu, zapłaci Zamawiającemu karę umowną w poniższej wysokości w przypadku:</w:t>
      </w:r>
    </w:p>
    <w:p w14:paraId="7BD8FE51" w14:textId="167AD14E" w:rsidR="00BD7858" w:rsidRPr="00E9356C" w:rsidRDefault="00BD7858" w:rsidP="00265B9B">
      <w:pPr>
        <w:widowControl/>
        <w:numPr>
          <w:ilvl w:val="0"/>
          <w:numId w:val="4"/>
        </w:numPr>
        <w:tabs>
          <w:tab w:val="clear" w:pos="1080"/>
        </w:tabs>
        <w:suppressAutoHyphens w:val="0"/>
        <w:ind w:left="851" w:hanging="425"/>
        <w:jc w:val="both"/>
      </w:pPr>
      <w:r w:rsidRPr="00E9356C">
        <w:t xml:space="preserve">odstąpienia od umowy wskutek okoliczności od Zamawiającego niezależnych </w:t>
      </w:r>
      <w:r w:rsidRPr="00E9356C">
        <w:br/>
        <w:t>w wysokości 10%  wynagrodzenia brutto ustalonego w § 3 ust. 2 umowy,</w:t>
      </w:r>
    </w:p>
    <w:p w14:paraId="4EA176D1" w14:textId="5B63714E" w:rsidR="00BD7858" w:rsidRPr="00E9356C" w:rsidRDefault="00BD7858" w:rsidP="00265B9B">
      <w:pPr>
        <w:widowControl/>
        <w:numPr>
          <w:ilvl w:val="0"/>
          <w:numId w:val="4"/>
        </w:numPr>
        <w:tabs>
          <w:tab w:val="clear" w:pos="1080"/>
          <w:tab w:val="left" w:pos="851"/>
        </w:tabs>
        <w:suppressAutoHyphens w:val="0"/>
        <w:ind w:left="851" w:hanging="425"/>
        <w:jc w:val="both"/>
      </w:pPr>
      <w:r w:rsidRPr="00E9356C">
        <w:t>niewykonania lub nienależytego wykonania</w:t>
      </w:r>
      <w:r w:rsidR="001869F8" w:rsidRPr="00E9356C">
        <w:t xml:space="preserve"> zamówienia</w:t>
      </w:r>
      <w:r w:rsidRPr="00E9356C">
        <w:t xml:space="preserve"> (w zakresie wszystkich lub niektórych</w:t>
      </w:r>
      <w:r w:rsidR="001D21CD" w:rsidRPr="00E9356C">
        <w:t xml:space="preserve"> </w:t>
      </w:r>
      <w:r w:rsidRPr="00E9356C">
        <w:t>urządzeń</w:t>
      </w:r>
      <w:r w:rsidR="001D21CD" w:rsidRPr="00E9356C">
        <w:t>,</w:t>
      </w:r>
      <w:r w:rsidR="00AC1DC6" w:rsidRPr="00E9356C">
        <w:t xml:space="preserve"> </w:t>
      </w:r>
      <w:r w:rsidR="001D21CD" w:rsidRPr="00E9356C">
        <w:t xml:space="preserve">oprogramowania </w:t>
      </w:r>
      <w:r w:rsidRPr="00E9356C">
        <w:t xml:space="preserve">i elementów składających się na przedmiot </w:t>
      </w:r>
      <w:r w:rsidR="00041191" w:rsidRPr="00E9356C">
        <w:t>niniejszej</w:t>
      </w:r>
      <w:r w:rsidRPr="00E9356C">
        <w:t xml:space="preserve"> umowy) w wysokości 20% wynagrodzenia brutto ustalonego zgodnie z § 3 ust. 2 umowy </w:t>
      </w:r>
      <w:r w:rsidR="00B05DC1" w:rsidRPr="00E9356C">
        <w:t>.</w:t>
      </w:r>
    </w:p>
    <w:p w14:paraId="2358007A" w14:textId="4A4C990B" w:rsidR="00BD7858" w:rsidRPr="00E9356C" w:rsidRDefault="00BD7858" w:rsidP="00265B9B">
      <w:pPr>
        <w:widowControl/>
        <w:numPr>
          <w:ilvl w:val="0"/>
          <w:numId w:val="4"/>
        </w:numPr>
        <w:tabs>
          <w:tab w:val="clear" w:pos="1080"/>
          <w:tab w:val="left" w:pos="851"/>
        </w:tabs>
        <w:suppressAutoHyphens w:val="0"/>
        <w:ind w:left="851" w:hanging="425"/>
        <w:jc w:val="both"/>
      </w:pPr>
      <w:r w:rsidRPr="00E9356C">
        <w:t xml:space="preserve">zwłoki w </w:t>
      </w:r>
      <w:r w:rsidR="00594060" w:rsidRPr="00E9356C">
        <w:t xml:space="preserve">realizacji zamówienia </w:t>
      </w:r>
      <w:r w:rsidRPr="00E9356C">
        <w:t>w wysokości 0,</w:t>
      </w:r>
      <w:r w:rsidR="008F667E" w:rsidRPr="00E9356C">
        <w:t>3</w:t>
      </w:r>
      <w:r w:rsidRPr="00E9356C">
        <w:t xml:space="preserve">% wynagrodzenia brutto ustalonego odpowiednio za niezrealizowaną w terminie dostawę lecz nie mniej niż </w:t>
      </w:r>
      <w:r w:rsidR="008F667E" w:rsidRPr="00E9356C">
        <w:t>2</w:t>
      </w:r>
      <w:r w:rsidRPr="00E9356C">
        <w:t xml:space="preserve">50 zł, za każdy dzień zwłoki, licząc od dnia następnego w stosunku do terminu realizacji określonego w § 2 ust. 1 umowy, nie więcej niż 20% łącznego wynagrodzenia brutto ustalonego zgodnie z § 3 ust. 2 umowy, </w:t>
      </w:r>
    </w:p>
    <w:p w14:paraId="021705EA" w14:textId="6EFB4BD7" w:rsidR="00BD7858" w:rsidRPr="00E9356C" w:rsidRDefault="00BD7858" w:rsidP="00265B9B">
      <w:pPr>
        <w:widowControl/>
        <w:numPr>
          <w:ilvl w:val="0"/>
          <w:numId w:val="4"/>
        </w:numPr>
        <w:tabs>
          <w:tab w:val="clear" w:pos="1080"/>
        </w:tabs>
        <w:suppressAutoHyphens w:val="0"/>
        <w:ind w:left="851" w:hanging="425"/>
        <w:jc w:val="both"/>
      </w:pPr>
      <w:r w:rsidRPr="00E9356C">
        <w:t>zwłoki w usunięciu wad przedmiotu umowy stwierdzonych przy odbiorze, w wysokości 0,</w:t>
      </w:r>
      <w:r w:rsidR="008F667E" w:rsidRPr="00E9356C">
        <w:t>3</w:t>
      </w:r>
      <w:r w:rsidRPr="00E9356C">
        <w:t xml:space="preserve">% wynagrodzenia brutto lecz nie mniej niż </w:t>
      </w:r>
      <w:r w:rsidR="005D5F22" w:rsidRPr="00E9356C">
        <w:t>2</w:t>
      </w:r>
      <w:r w:rsidR="00940BEE" w:rsidRPr="00E9356C">
        <w:t>5</w:t>
      </w:r>
      <w:r w:rsidRPr="00E9356C">
        <w:t>0 zł, za każdy dzień zwłoki, licząc od następnego dnia po upływie terminu określonego przez Zamawiającego w celu usunięcia wad, nie więcej niż 20% łącznego wynagrodzenia brutto ustalonego zgodnie z § 3 ust. 2 umowy,</w:t>
      </w:r>
    </w:p>
    <w:p w14:paraId="484AA152" w14:textId="4E7DD528" w:rsidR="00BD7858" w:rsidRPr="00E9356C" w:rsidRDefault="00BD7858" w:rsidP="00265B9B">
      <w:pPr>
        <w:widowControl/>
        <w:numPr>
          <w:ilvl w:val="0"/>
          <w:numId w:val="4"/>
        </w:numPr>
        <w:tabs>
          <w:tab w:val="clear" w:pos="1080"/>
        </w:tabs>
        <w:suppressAutoHyphens w:val="0"/>
        <w:ind w:left="851" w:hanging="425"/>
        <w:jc w:val="both"/>
      </w:pPr>
      <w:r w:rsidRPr="00E9356C">
        <w:t>zwłoki w usunięciu wad przedmiotu umowy stwierdzonych w okresie gwarancji lub rękojmi w wysokości 0,</w:t>
      </w:r>
      <w:r w:rsidR="00845DC5" w:rsidRPr="00E9356C">
        <w:t>3</w:t>
      </w:r>
      <w:r w:rsidRPr="00E9356C">
        <w:t xml:space="preserve">% wynagrodzenia brutto, lecz nie mniej niż </w:t>
      </w:r>
      <w:r w:rsidR="00845DC5" w:rsidRPr="00E9356C">
        <w:t>2</w:t>
      </w:r>
      <w:r w:rsidR="006F30D0" w:rsidRPr="00E9356C">
        <w:t>5</w:t>
      </w:r>
      <w:r w:rsidRPr="00E9356C">
        <w:t xml:space="preserve">0 zł, za każdy </w:t>
      </w:r>
      <w:r w:rsidRPr="00E9356C">
        <w:lastRenderedPageBreak/>
        <w:t>dzień zwłoki liczony od dnia następnego w stosunku do terminu (dnia) ustalonego zgodnie z treścią § 5 umowy albo w pisemnym oświadczeniu Stron, nie więcej niż 20% łącznego wynagrodzenia brutto ustalonego zgodnie z § 3 ust. 2 umowy,</w:t>
      </w:r>
    </w:p>
    <w:p w14:paraId="2BB9E8F6" w14:textId="76CFAA66"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Zamawiający zapłaci Wykonawcy karę umowną w przydatku odstąpienia od niniejszej umowy przez Wykonawcę z przyczyn leżących wy</w:t>
      </w:r>
      <w:r w:rsidRPr="00E9356C">
        <w:rPr>
          <w:color w:val="000000" w:themeColor="text1"/>
        </w:rPr>
        <w:t xml:space="preserve">łącznie po stronie Zamawiającego, z wyłączeniem okoliczności wskazanej w § 8 ust. </w:t>
      </w:r>
      <w:r w:rsidR="004914E5" w:rsidRPr="00E9356C">
        <w:rPr>
          <w:color w:val="000000" w:themeColor="text1"/>
        </w:rPr>
        <w:t>4</w:t>
      </w:r>
      <w:r w:rsidRPr="00E9356C">
        <w:rPr>
          <w:color w:val="000000" w:themeColor="text1"/>
        </w:rPr>
        <w:t xml:space="preserve">, </w:t>
      </w:r>
      <w:r w:rsidRPr="00E9356C">
        <w:t>w wysokości 5</w:t>
      </w:r>
      <w:r w:rsidR="00041191" w:rsidRPr="00E9356C">
        <w:t>%</w:t>
      </w:r>
      <w:r w:rsidRPr="00E9356C">
        <w:t xml:space="preserve"> wynagrodzenia brutto ustalonego w § 3 ust. 2 umowy.</w:t>
      </w:r>
    </w:p>
    <w:p w14:paraId="162AFF82" w14:textId="77777777"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Strony mogą dochodzić na zasadach ogólnych odszkodowania przewyższającego wysokość zastrzeżonych kar umownych.</w:t>
      </w:r>
    </w:p>
    <w:p w14:paraId="0A98E569" w14:textId="77777777"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Zapisy umowy dotyczące naliczania kar umownych nie mają zastosowania za zachowanie wykonawcy niezwiązane bezpośrednio lub pośrednio z przedmiotem umowy lub jej prawidłowym wykonaniem. Wykonawca nie ponosi odpowiedzialności za okoliczności, za które wyłączną odpowiedzialność ponosi zamawiający.</w:t>
      </w:r>
    </w:p>
    <w:p w14:paraId="26A5B60D" w14:textId="1ECF2ED9"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 xml:space="preserve">Strony uzgadniają, iż dopuszczalna jest kumulacja kar umownych, o których mowa w ust. 2 lit. b) - </w:t>
      </w:r>
      <w:r w:rsidR="00416B84" w:rsidRPr="00E9356C">
        <w:t>e</w:t>
      </w:r>
      <w:r w:rsidRPr="00E9356C">
        <w:t xml:space="preserve">), przy czym łączny wymiar kar umownych ze wszystkich tytułów nie może przekraczać </w:t>
      </w:r>
      <w:r w:rsidR="00792620" w:rsidRPr="00E9356C">
        <w:t>3</w:t>
      </w:r>
      <w:r w:rsidRPr="00E9356C">
        <w:t>0% całkowitej  kwoty wynagrodzenia brutto wskazanej w § 3 ust. 2.</w:t>
      </w:r>
    </w:p>
    <w:p w14:paraId="3E45E072" w14:textId="77777777"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 xml:space="preserve">Roszczenie o zapłatę kar umownych staje się wymagalne począwszy od dnia następnego po dniu, w którym miały miejsce okoliczności faktyczne określone w niniejszej umowie stanowiące podstawę do ich naliczenia. </w:t>
      </w:r>
    </w:p>
    <w:p w14:paraId="19C05972" w14:textId="77777777"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Zamawiający jest uprawniony do potrącenia ewentualnych kar umownych z należnej Wykonawcy kwoty wynagrodzenia określonej w fakturze lub innych ewentualnych wierzytelności Wykonawcy względem Zamawiającego.</w:t>
      </w:r>
    </w:p>
    <w:p w14:paraId="033430B3" w14:textId="77777777" w:rsidR="00BD7858" w:rsidRPr="00E9356C" w:rsidRDefault="00BD7858" w:rsidP="00265B9B">
      <w:pPr>
        <w:widowControl/>
        <w:numPr>
          <w:ilvl w:val="0"/>
          <w:numId w:val="7"/>
        </w:numPr>
        <w:tabs>
          <w:tab w:val="clear" w:pos="927"/>
          <w:tab w:val="num" w:pos="426"/>
          <w:tab w:val="num" w:pos="851"/>
        </w:tabs>
        <w:suppressAutoHyphens w:val="0"/>
        <w:ind w:left="426" w:hanging="426"/>
        <w:jc w:val="both"/>
      </w:pPr>
      <w:r w:rsidRPr="00E9356C">
        <w:t>Zapłata kar umownych nie zwalnia Wykonawcy od obowiązku wykonania umowy.</w:t>
      </w:r>
    </w:p>
    <w:p w14:paraId="043D050B" w14:textId="77777777" w:rsidR="00BD7858" w:rsidRPr="00E9356C" w:rsidRDefault="00BD7858" w:rsidP="00265B9B">
      <w:pPr>
        <w:widowControl/>
        <w:numPr>
          <w:ilvl w:val="0"/>
          <w:numId w:val="7"/>
        </w:numPr>
        <w:tabs>
          <w:tab w:val="clear" w:pos="927"/>
          <w:tab w:val="num" w:pos="426"/>
          <w:tab w:val="num" w:pos="851"/>
        </w:tabs>
        <w:suppressAutoHyphens w:val="0"/>
        <w:ind w:left="540" w:hanging="540"/>
        <w:jc w:val="both"/>
        <w:rPr>
          <w:b/>
          <w:bCs/>
          <w:color w:val="000000"/>
        </w:rPr>
      </w:pPr>
      <w:r w:rsidRPr="00E9356C">
        <w:t>W przypadku odstąpienia lub wypowiedzenia umowy, Strony zachowują prawo egzekucji kar umownych.</w:t>
      </w:r>
    </w:p>
    <w:p w14:paraId="6ED104B9" w14:textId="77777777" w:rsidR="00416B84" w:rsidRPr="00E9356C" w:rsidRDefault="00416B84" w:rsidP="00265B9B">
      <w:pPr>
        <w:ind w:left="540"/>
        <w:jc w:val="both"/>
        <w:rPr>
          <w:b/>
          <w:bCs/>
          <w:color w:val="000000"/>
        </w:rPr>
      </w:pPr>
    </w:p>
    <w:p w14:paraId="33F72B73" w14:textId="26F3B770" w:rsidR="00BD7858" w:rsidRPr="00E9356C" w:rsidRDefault="00BD7858" w:rsidP="00530766">
      <w:pPr>
        <w:spacing w:after="240"/>
        <w:rPr>
          <w:b/>
          <w:bCs/>
          <w:color w:val="000000"/>
        </w:rPr>
      </w:pPr>
      <w:r w:rsidRPr="00E9356C">
        <w:rPr>
          <w:b/>
          <w:bCs/>
          <w:color w:val="000000"/>
        </w:rPr>
        <w:t>§ 8</w:t>
      </w:r>
    </w:p>
    <w:p w14:paraId="2C4AAAF1" w14:textId="77777777" w:rsidR="00BD7858" w:rsidRPr="00E9356C" w:rsidRDefault="00BD7858" w:rsidP="00265B9B">
      <w:pPr>
        <w:widowControl/>
        <w:numPr>
          <w:ilvl w:val="0"/>
          <w:numId w:val="6"/>
        </w:numPr>
        <w:tabs>
          <w:tab w:val="clear" w:pos="927"/>
        </w:tabs>
        <w:ind w:left="426" w:hanging="426"/>
        <w:jc w:val="both"/>
        <w:rPr>
          <w:color w:val="000000"/>
        </w:rPr>
      </w:pPr>
      <w:r w:rsidRPr="00E9356C">
        <w:t xml:space="preserve">Oprócz przypadków wymienionych w Kodeksie cywilnym Zamawiającemu przysługuje prawo odstąpienia od niniejszej umowy w razie zaistnienia okoliczności wskazanych </w:t>
      </w:r>
      <w:r w:rsidRPr="00E9356C">
        <w:br/>
        <w:t>w ust. 2</w:t>
      </w:r>
      <w:r w:rsidRPr="00E9356C">
        <w:rPr>
          <w:color w:val="000000"/>
        </w:rPr>
        <w:t>.</w:t>
      </w:r>
    </w:p>
    <w:p w14:paraId="478CB7C7" w14:textId="77777777" w:rsidR="00BD7858" w:rsidRPr="00E9356C" w:rsidRDefault="00BD7858" w:rsidP="00265B9B">
      <w:pPr>
        <w:widowControl/>
        <w:numPr>
          <w:ilvl w:val="0"/>
          <w:numId w:val="6"/>
        </w:numPr>
        <w:tabs>
          <w:tab w:val="clear" w:pos="927"/>
        </w:tabs>
        <w:ind w:left="426" w:hanging="426"/>
        <w:jc w:val="both"/>
        <w:rPr>
          <w:color w:val="000000"/>
        </w:rPr>
      </w:pPr>
      <w:r w:rsidRPr="00E9356C">
        <w:rPr>
          <w:color w:val="000000"/>
        </w:rPr>
        <w:t>Zamawiający może odstąpić od umowy, nie wcześniej niż w terminie 7 dni od dnia powzięcia wiadomości o zaistnieniu jednej z poniższych okoliczności oraz nie później niż do dnia upływu okresu gwarancji (rękojmi) na przedmiot umowy, to jest gdy:</w:t>
      </w:r>
    </w:p>
    <w:p w14:paraId="7C7335C7" w14:textId="7B3B2BB1" w:rsidR="00BD7858" w:rsidRPr="00E9356C" w:rsidRDefault="00B86963" w:rsidP="00265B9B">
      <w:pPr>
        <w:widowControl/>
        <w:numPr>
          <w:ilvl w:val="2"/>
          <w:numId w:val="3"/>
        </w:numPr>
        <w:suppressAutoHyphens w:val="0"/>
        <w:ind w:left="851" w:hanging="425"/>
        <w:jc w:val="both"/>
        <w:rPr>
          <w:color w:val="000000"/>
        </w:rPr>
      </w:pPr>
      <w:r w:rsidRPr="00E9356C">
        <w:t xml:space="preserve">uzyskania informacji </w:t>
      </w:r>
      <w:r w:rsidR="00BD7858" w:rsidRPr="00E9356C">
        <w:t>o tym, że Wykonawca na skutek swojej niewypłacalności nie wykonuje zobowiązań pieniężnych przez okres co najmniej 3 miesięcy,</w:t>
      </w:r>
    </w:p>
    <w:p w14:paraId="6AE30BC6" w14:textId="77777777" w:rsidR="00BD7858" w:rsidRPr="00E9356C" w:rsidRDefault="00BD7858" w:rsidP="00265B9B">
      <w:pPr>
        <w:widowControl/>
        <w:numPr>
          <w:ilvl w:val="2"/>
          <w:numId w:val="3"/>
        </w:numPr>
        <w:suppressAutoHyphens w:val="0"/>
        <w:ind w:left="851" w:hanging="425"/>
        <w:jc w:val="both"/>
        <w:rPr>
          <w:color w:val="000000"/>
        </w:rPr>
      </w:pPr>
      <w:r w:rsidRPr="00E9356C">
        <w:rPr>
          <w:color w:val="000000"/>
        </w:rPr>
        <w:t>zostanie podjęta likwidacja Wykonawcy albo nastąpi rozwiązanie Wykonawcy bez przeprowadzania likwidacji, bądź nastąpi zakończenie prowadzenia działalności gospodarczej przez Wykonawcę albo wykreślenie Wykonawcy jako przedsiębiorcy z CEIDG,</w:t>
      </w:r>
    </w:p>
    <w:p w14:paraId="2347AE22" w14:textId="77777777" w:rsidR="00BD7858" w:rsidRPr="00E9356C" w:rsidRDefault="00BD7858" w:rsidP="00265B9B">
      <w:pPr>
        <w:widowControl/>
        <w:numPr>
          <w:ilvl w:val="2"/>
          <w:numId w:val="3"/>
        </w:numPr>
        <w:suppressAutoHyphens w:val="0"/>
        <w:ind w:left="851" w:hanging="425"/>
        <w:jc w:val="both"/>
        <w:rPr>
          <w:color w:val="000000"/>
        </w:rPr>
      </w:pPr>
      <w:r w:rsidRPr="00E9356C">
        <w:rPr>
          <w:color w:val="000000"/>
        </w:rPr>
        <w:t>został wydany nakaz zajęcia majątku Wykonawcy,</w:t>
      </w:r>
    </w:p>
    <w:p w14:paraId="0FF003EE" w14:textId="5A3CE15A" w:rsidR="00BD7858" w:rsidRPr="00E9356C" w:rsidRDefault="00BD7858" w:rsidP="00265B9B">
      <w:pPr>
        <w:widowControl/>
        <w:numPr>
          <w:ilvl w:val="2"/>
          <w:numId w:val="3"/>
        </w:numPr>
        <w:suppressAutoHyphens w:val="0"/>
        <w:ind w:left="851" w:hanging="425"/>
        <w:jc w:val="both"/>
        <w:rPr>
          <w:color w:val="000000"/>
        </w:rPr>
      </w:pPr>
      <w:r w:rsidRPr="00E9356C">
        <w:t xml:space="preserve">wystąpienia u Wykonawcy dużych trudności finansowych, w szczególności wystąpienie zajęć dokonanych przez uprawnione organy na postawie powszechnie obowiązujących przepisów prawa o łącznej wartości przekraczającej </w:t>
      </w:r>
      <w:r w:rsidR="006D25BE" w:rsidRPr="00E9356C">
        <w:t>1</w:t>
      </w:r>
      <w:r w:rsidRPr="00E9356C">
        <w:t xml:space="preserve">00 000,00 PLN (słownie: </w:t>
      </w:r>
      <w:r w:rsidR="006D25BE" w:rsidRPr="00E9356C">
        <w:t>sto</w:t>
      </w:r>
      <w:r w:rsidRPr="00E9356C">
        <w:t xml:space="preserve"> tysięcy złotych),</w:t>
      </w:r>
    </w:p>
    <w:p w14:paraId="05D37012" w14:textId="07823BCF" w:rsidR="00BD7858" w:rsidRPr="00E9356C" w:rsidRDefault="00BD7858" w:rsidP="00265B9B">
      <w:pPr>
        <w:widowControl/>
        <w:numPr>
          <w:ilvl w:val="2"/>
          <w:numId w:val="3"/>
        </w:numPr>
        <w:suppressAutoHyphens w:val="0"/>
        <w:ind w:left="851" w:hanging="425"/>
        <w:jc w:val="both"/>
        <w:rPr>
          <w:color w:val="000000"/>
        </w:rPr>
      </w:pPr>
      <w:r w:rsidRPr="00E9356C">
        <w:rPr>
          <w:color w:val="000000"/>
        </w:rPr>
        <w:lastRenderedPageBreak/>
        <w:t xml:space="preserve">Wykonawca dostarczył </w:t>
      </w:r>
      <w:r w:rsidR="00416B84" w:rsidRPr="00E9356C">
        <w:rPr>
          <w:color w:val="000000"/>
        </w:rPr>
        <w:t>przedmiot umowy</w:t>
      </w:r>
      <w:r w:rsidRPr="00E9356C">
        <w:rPr>
          <w:color w:val="000000"/>
        </w:rPr>
        <w:t xml:space="preserve"> nieodpowiadając</w:t>
      </w:r>
      <w:r w:rsidR="00416B84" w:rsidRPr="00E9356C">
        <w:rPr>
          <w:color w:val="000000"/>
        </w:rPr>
        <w:t>y</w:t>
      </w:r>
      <w:r w:rsidRPr="00E9356C">
        <w:rPr>
          <w:color w:val="000000"/>
        </w:rPr>
        <w:t xml:space="preserve"> treści Umowy lub nie wykonał Umowy zgodnie z jej postanowieniami lub nie przeprowadził jakiejkolwiek usługi towarzyszącej, jeśli był objęta przedmiotem umowy</w:t>
      </w:r>
    </w:p>
    <w:p w14:paraId="1B7F1545" w14:textId="4C5A9835" w:rsidR="00BD7858" w:rsidRPr="00E9356C" w:rsidRDefault="00BD7858" w:rsidP="00265B9B">
      <w:pPr>
        <w:pStyle w:val="Akapitzlist"/>
        <w:numPr>
          <w:ilvl w:val="0"/>
          <w:numId w:val="6"/>
        </w:numPr>
        <w:tabs>
          <w:tab w:val="clear" w:pos="927"/>
        </w:tabs>
        <w:ind w:left="426"/>
        <w:jc w:val="both"/>
        <w:rPr>
          <w:szCs w:val="24"/>
          <w:lang w:eastAsia="pl-PL"/>
        </w:rPr>
      </w:pPr>
      <w:r w:rsidRPr="00E9356C">
        <w:rPr>
          <w:szCs w:val="24"/>
          <w:lang w:eastAsia="pl-PL"/>
        </w:rPr>
        <w:t xml:space="preserve">Zamawiający może odstąpić od umowy gdy Wykonawca przekroczył termin wykonania Umowy o </w:t>
      </w:r>
      <w:r w:rsidR="00050CF7" w:rsidRPr="00E9356C">
        <w:rPr>
          <w:szCs w:val="24"/>
          <w:lang w:eastAsia="pl-PL"/>
        </w:rPr>
        <w:t>30</w:t>
      </w:r>
      <w:r w:rsidRPr="00E9356C">
        <w:rPr>
          <w:szCs w:val="24"/>
          <w:lang w:eastAsia="pl-PL"/>
        </w:rPr>
        <w:t xml:space="preserve"> dni, bez konieczności wyznaczania Wykonawcy dodatkowego terminu na realizację.</w:t>
      </w:r>
    </w:p>
    <w:p w14:paraId="755FAA6A" w14:textId="47189E8F" w:rsidR="00BD7858" w:rsidRPr="00E9356C" w:rsidRDefault="00416B84" w:rsidP="00265B9B">
      <w:pPr>
        <w:widowControl/>
        <w:numPr>
          <w:ilvl w:val="0"/>
          <w:numId w:val="6"/>
        </w:numPr>
        <w:tabs>
          <w:tab w:val="clear" w:pos="927"/>
        </w:tabs>
        <w:ind w:left="426" w:hanging="426"/>
        <w:jc w:val="both"/>
      </w:pPr>
      <w:r w:rsidRPr="00E9356C">
        <w:t>Zamawiający może odstąpić od umowy</w:t>
      </w:r>
      <w:r w:rsidR="00BD7858" w:rsidRPr="00E9356C">
        <w:t xml:space="preserve">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(art. 456 ust. 1 pkt 1 ustawy Prawo zamówień publicznych). </w:t>
      </w:r>
    </w:p>
    <w:p w14:paraId="7219A71B" w14:textId="77777777" w:rsidR="00BD7858" w:rsidRPr="00E9356C" w:rsidRDefault="00BD7858" w:rsidP="00265B9B">
      <w:pPr>
        <w:widowControl/>
        <w:numPr>
          <w:ilvl w:val="0"/>
          <w:numId w:val="6"/>
        </w:numPr>
        <w:tabs>
          <w:tab w:val="clear" w:pos="927"/>
        </w:tabs>
        <w:ind w:left="426" w:hanging="426"/>
        <w:jc w:val="both"/>
      </w:pPr>
      <w:r w:rsidRPr="00E9356C">
        <w:t>Zamawiając, korzystając z umownego lub ustawowego prawa odstąpienia od umowy może odstąpić – zgodnie ze swoim wyborem – od całości umowy lub od jej części.</w:t>
      </w:r>
    </w:p>
    <w:p w14:paraId="5D2CA7B9" w14:textId="4810C9C2" w:rsidR="00BD7858" w:rsidRPr="00E9356C" w:rsidRDefault="00BD7858" w:rsidP="00265B9B">
      <w:pPr>
        <w:widowControl/>
        <w:numPr>
          <w:ilvl w:val="0"/>
          <w:numId w:val="6"/>
        </w:numPr>
        <w:tabs>
          <w:tab w:val="clear" w:pos="927"/>
        </w:tabs>
        <w:ind w:left="426" w:hanging="426"/>
        <w:jc w:val="both"/>
      </w:pPr>
      <w:r w:rsidRPr="00E9356C">
        <w:t xml:space="preserve">Wykonawcy nie przysługuje odszkodowanie z tytułu odstąpienia przez Zamawiającego od umowy z powodu okoliczności leżących po stronie Wykonawcy lub na podstawie ust. </w:t>
      </w:r>
      <w:r w:rsidR="0036576F" w:rsidRPr="00E9356C">
        <w:t>4</w:t>
      </w:r>
      <w:r w:rsidRPr="00E9356C">
        <w:t xml:space="preserve"> powyżej.</w:t>
      </w:r>
    </w:p>
    <w:p w14:paraId="152B5A39" w14:textId="77777777" w:rsidR="00BD7858" w:rsidRPr="00E9356C" w:rsidRDefault="00BD7858" w:rsidP="00265B9B">
      <w:pPr>
        <w:widowControl/>
        <w:numPr>
          <w:ilvl w:val="0"/>
          <w:numId w:val="6"/>
        </w:numPr>
        <w:tabs>
          <w:tab w:val="clear" w:pos="927"/>
        </w:tabs>
        <w:ind w:left="426" w:hanging="426"/>
        <w:jc w:val="both"/>
      </w:pPr>
      <w:r w:rsidRPr="00E9356C">
        <w:t>Odstąpienie od umowy powinno nastąpić w formie pisemnej pod rygorem nieważności takiego oświadczenia i powinno zawierać uzasadnienie.</w:t>
      </w:r>
    </w:p>
    <w:p w14:paraId="3B30F368" w14:textId="77777777" w:rsidR="00BD7858" w:rsidRPr="00E9356C" w:rsidRDefault="00BD7858" w:rsidP="00265B9B">
      <w:pPr>
        <w:widowControl/>
        <w:numPr>
          <w:ilvl w:val="0"/>
          <w:numId w:val="6"/>
        </w:numPr>
        <w:tabs>
          <w:tab w:val="clear" w:pos="927"/>
        </w:tabs>
        <w:ind w:left="426" w:hanging="426"/>
        <w:jc w:val="both"/>
      </w:pPr>
      <w:r w:rsidRPr="00E9356C">
        <w:t>Odstąpienie od umowy nie wpływa na istnienie i skuteczność roszczeń o zapłatę kar umownych.</w:t>
      </w:r>
    </w:p>
    <w:p w14:paraId="6EDDC7A5" w14:textId="77777777" w:rsidR="00416B84" w:rsidRPr="00E9356C" w:rsidRDefault="00416B84" w:rsidP="00265B9B">
      <w:pPr>
        <w:tabs>
          <w:tab w:val="left" w:pos="2160"/>
        </w:tabs>
        <w:ind w:left="540"/>
        <w:jc w:val="both"/>
        <w:rPr>
          <w:b/>
          <w:bCs/>
          <w:color w:val="000000"/>
        </w:rPr>
      </w:pPr>
    </w:p>
    <w:p w14:paraId="5FF6A72F" w14:textId="1687B2A9" w:rsidR="00BD7858" w:rsidRPr="00E9356C" w:rsidRDefault="00BD7858" w:rsidP="00530766">
      <w:pPr>
        <w:tabs>
          <w:tab w:val="left" w:pos="2160"/>
        </w:tabs>
        <w:spacing w:after="240"/>
        <w:rPr>
          <w:b/>
          <w:bCs/>
          <w:color w:val="000000"/>
        </w:rPr>
      </w:pPr>
      <w:r w:rsidRPr="00E9356C">
        <w:rPr>
          <w:b/>
          <w:bCs/>
          <w:color w:val="000000"/>
        </w:rPr>
        <w:t>§ 9</w:t>
      </w:r>
    </w:p>
    <w:p w14:paraId="14789E14" w14:textId="7C2F6AAA" w:rsidR="00BD7858" w:rsidRPr="00E9356C" w:rsidRDefault="00BD7858" w:rsidP="00265B9B">
      <w:pPr>
        <w:widowControl/>
        <w:numPr>
          <w:ilvl w:val="0"/>
          <w:numId w:val="5"/>
        </w:numPr>
        <w:tabs>
          <w:tab w:val="clear" w:pos="927"/>
          <w:tab w:val="num" w:pos="709"/>
        </w:tabs>
        <w:ind w:left="426" w:hanging="426"/>
        <w:jc w:val="both"/>
        <w:rPr>
          <w:color w:val="000000"/>
        </w:rPr>
      </w:pPr>
      <w:r w:rsidRPr="00E9356C">
        <w:rPr>
          <w:color w:val="000000"/>
        </w:rPr>
        <w:t xml:space="preserve">Przez okoliczności siły wyższej strony rozumieją zdarzenie zewnętrzne o charakterze nadzwyczajnym, którego nie można było przewidzieć ani jemu zapobiec, </w:t>
      </w:r>
      <w:r w:rsidRPr="00E9356C">
        <w:t>w szczególności takie jak: wojna, stan wyjątkowy, powódź, pożar, epidemia choroby zakaźnej, czy też zasadnicza zmiana sytuacji społeczno</w:t>
      </w:r>
      <w:r w:rsidR="00795FAC" w:rsidRPr="00E9356C">
        <w:t>-</w:t>
      </w:r>
      <w:r w:rsidRPr="00E9356C">
        <w:t xml:space="preserve"> gospodarczej</w:t>
      </w:r>
      <w:r w:rsidRPr="00E9356C">
        <w:rPr>
          <w:color w:val="000000"/>
        </w:rPr>
        <w:t>.</w:t>
      </w:r>
    </w:p>
    <w:p w14:paraId="72551D3C" w14:textId="77777777" w:rsidR="00BD7858" w:rsidRPr="00E9356C" w:rsidRDefault="00BD7858" w:rsidP="00265B9B">
      <w:pPr>
        <w:widowControl/>
        <w:numPr>
          <w:ilvl w:val="0"/>
          <w:numId w:val="5"/>
        </w:numPr>
        <w:tabs>
          <w:tab w:val="clear" w:pos="927"/>
          <w:tab w:val="num" w:pos="709"/>
        </w:tabs>
        <w:ind w:left="426" w:hanging="426"/>
        <w:jc w:val="both"/>
        <w:rPr>
          <w:color w:val="000000"/>
        </w:rPr>
      </w:pPr>
      <w:r w:rsidRPr="00E9356C">
        <w:rPr>
          <w:color w:val="000000"/>
        </w:rPr>
        <w:t>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14:paraId="464F7AF0" w14:textId="77777777" w:rsidR="00BD7858" w:rsidRPr="00E9356C" w:rsidRDefault="00BD7858" w:rsidP="00265B9B">
      <w:pPr>
        <w:widowControl/>
        <w:numPr>
          <w:ilvl w:val="0"/>
          <w:numId w:val="5"/>
        </w:numPr>
        <w:tabs>
          <w:tab w:val="clear" w:pos="927"/>
          <w:tab w:val="num" w:pos="709"/>
        </w:tabs>
        <w:ind w:left="426" w:hanging="426"/>
        <w:jc w:val="both"/>
        <w:rPr>
          <w:color w:val="000000"/>
        </w:rPr>
      </w:pPr>
      <w:r w:rsidRPr="00E9356C">
        <w:t>Bieg terminów określonych w niniejszej umowie ulega zawieszeniu przez czas trwania przeszkody spowodowanej siłą wyższą.</w:t>
      </w:r>
    </w:p>
    <w:p w14:paraId="5277CDE0" w14:textId="77777777" w:rsidR="00416B84" w:rsidRPr="00E9356C" w:rsidRDefault="00416B84" w:rsidP="00265B9B">
      <w:pPr>
        <w:ind w:left="360"/>
        <w:jc w:val="both"/>
        <w:rPr>
          <w:b/>
          <w:bCs/>
          <w:color w:val="000000"/>
        </w:rPr>
      </w:pPr>
    </w:p>
    <w:p w14:paraId="141B21EE" w14:textId="77777777" w:rsidR="00530766" w:rsidRPr="00E9356C" w:rsidRDefault="00530766" w:rsidP="00530766">
      <w:pPr>
        <w:spacing w:after="240"/>
        <w:rPr>
          <w:b/>
          <w:bCs/>
          <w:color w:val="000000"/>
        </w:rPr>
      </w:pPr>
    </w:p>
    <w:p w14:paraId="722C11A4" w14:textId="3303365E" w:rsidR="00BD7858" w:rsidRPr="00E9356C" w:rsidRDefault="00BD7858" w:rsidP="00530766">
      <w:pPr>
        <w:spacing w:after="240"/>
        <w:rPr>
          <w:b/>
          <w:bCs/>
          <w:color w:val="000000"/>
        </w:rPr>
      </w:pPr>
      <w:r w:rsidRPr="00E9356C">
        <w:rPr>
          <w:b/>
          <w:bCs/>
          <w:color w:val="000000"/>
        </w:rPr>
        <w:t>§</w:t>
      </w:r>
      <w:r w:rsidR="002F5BAA" w:rsidRPr="00E9356C">
        <w:rPr>
          <w:b/>
          <w:bCs/>
          <w:color w:val="000000"/>
        </w:rPr>
        <w:t xml:space="preserve"> </w:t>
      </w:r>
      <w:r w:rsidRPr="00E9356C">
        <w:rPr>
          <w:b/>
          <w:bCs/>
          <w:color w:val="000000"/>
        </w:rPr>
        <w:t>10</w:t>
      </w:r>
    </w:p>
    <w:p w14:paraId="1FADB339" w14:textId="77777777" w:rsidR="00BD7858" w:rsidRPr="00E9356C" w:rsidRDefault="00BD7858" w:rsidP="00265B9B">
      <w:pPr>
        <w:widowControl/>
        <w:numPr>
          <w:ilvl w:val="3"/>
          <w:numId w:val="5"/>
        </w:numPr>
        <w:ind w:left="426" w:hanging="426"/>
        <w:jc w:val="both"/>
        <w:rPr>
          <w:color w:val="000000"/>
        </w:rPr>
      </w:pPr>
      <w:r w:rsidRPr="00E9356C">
        <w:rPr>
          <w:color w:val="000000"/>
        </w:rPr>
        <w:t>Wszelkie oświadczenia Stron umowy będą składane na piśmie pod rygorem nieważności listem poleconym lub za potwierdzeniem ich złożenia.</w:t>
      </w:r>
    </w:p>
    <w:p w14:paraId="65C141E2" w14:textId="77777777" w:rsidR="00BD7858" w:rsidRPr="00E9356C" w:rsidRDefault="00BD7858" w:rsidP="00530766">
      <w:pPr>
        <w:widowControl/>
        <w:numPr>
          <w:ilvl w:val="3"/>
          <w:numId w:val="5"/>
        </w:numPr>
        <w:spacing w:after="240"/>
        <w:ind w:left="426" w:hanging="426"/>
        <w:jc w:val="both"/>
        <w:rPr>
          <w:color w:val="000000"/>
        </w:rPr>
      </w:pPr>
      <w:r w:rsidRPr="00E9356C">
        <w:rPr>
          <w:color w:val="000000"/>
        </w:rPr>
        <w:t>Ewentualna nieważność jednego lub kilku postanowień niniejszej umowy nie wpływa na ważność umowy w całości, a w takim przypadku Strony zastępują nieważne postanowienie postanowieniem zgodnym z celem i innymi postanowieniami umowy.</w:t>
      </w:r>
    </w:p>
    <w:p w14:paraId="7F9E5E95" w14:textId="5921E556" w:rsidR="00BD7858" w:rsidRPr="00E9356C" w:rsidRDefault="00BD7858" w:rsidP="00530766">
      <w:pPr>
        <w:spacing w:after="240"/>
        <w:rPr>
          <w:b/>
          <w:bCs/>
          <w:color w:val="000000"/>
        </w:rPr>
      </w:pPr>
      <w:r w:rsidRPr="00E9356C">
        <w:rPr>
          <w:b/>
          <w:bCs/>
          <w:color w:val="000000"/>
        </w:rPr>
        <w:t>§ 11</w:t>
      </w:r>
    </w:p>
    <w:p w14:paraId="799F8498" w14:textId="5BB45A71" w:rsidR="00BD7858" w:rsidRPr="00E9356C" w:rsidRDefault="00BD7858" w:rsidP="00265B9B">
      <w:pPr>
        <w:pStyle w:val="NormalnyWeb"/>
        <w:numPr>
          <w:ilvl w:val="0"/>
          <w:numId w:val="11"/>
        </w:numPr>
        <w:tabs>
          <w:tab w:val="clear" w:pos="1260"/>
        </w:tabs>
        <w:suppressAutoHyphens/>
        <w:spacing w:before="0" w:beforeAutospacing="0" w:after="0" w:afterAutospacing="0"/>
        <w:ind w:left="426" w:hanging="426"/>
        <w:jc w:val="both"/>
      </w:pPr>
      <w:r w:rsidRPr="00E9356C">
        <w:lastRenderedPageBreak/>
        <w:t>Strony dopuszczają możliwość zmiany Umowy po uprzednim sporządzeniu protokołu konieczności, przy zachowaniu ryczałtowego charakteru ceny Umowy, poprzez podpisanie aneksu do Umowy, w następujących przypadkach:</w:t>
      </w:r>
    </w:p>
    <w:p w14:paraId="77AEAED4" w14:textId="6CEF5BB7" w:rsidR="00BD7858" w:rsidRPr="00E9356C" w:rsidRDefault="00BD7858" w:rsidP="00265B9B">
      <w:pPr>
        <w:pStyle w:val="NormalnyWeb"/>
        <w:numPr>
          <w:ilvl w:val="1"/>
          <w:numId w:val="11"/>
        </w:numPr>
        <w:tabs>
          <w:tab w:val="left" w:pos="1260"/>
        </w:tabs>
        <w:suppressAutoHyphens/>
        <w:spacing w:before="0" w:beforeAutospacing="0" w:after="0" w:afterAutospacing="0"/>
        <w:ind w:left="709" w:hanging="284"/>
        <w:jc w:val="both"/>
      </w:pPr>
      <w:r w:rsidRPr="00E9356C">
        <w:t xml:space="preserve">zmiany terminu realizacji przedmiotu Umowy </w:t>
      </w:r>
      <w:r w:rsidR="00416B84" w:rsidRPr="00E9356C">
        <w:t>z</w:t>
      </w:r>
      <w:r w:rsidRPr="00E9356C">
        <w:t xml:space="preserve"> przyczyn niezależnych od Stron spowodowanych przez siłę wyższą,</w:t>
      </w:r>
    </w:p>
    <w:p w14:paraId="037605B6" w14:textId="77777777" w:rsidR="00BD7858" w:rsidRPr="00E9356C" w:rsidRDefault="00BD7858" w:rsidP="00265B9B">
      <w:pPr>
        <w:pStyle w:val="NormalnyWeb"/>
        <w:numPr>
          <w:ilvl w:val="1"/>
          <w:numId w:val="11"/>
        </w:numPr>
        <w:tabs>
          <w:tab w:val="left" w:pos="1260"/>
        </w:tabs>
        <w:suppressAutoHyphens/>
        <w:spacing w:before="0" w:beforeAutospacing="0" w:after="0" w:afterAutospacing="0"/>
        <w:ind w:left="709" w:hanging="284"/>
        <w:jc w:val="both"/>
      </w:pPr>
      <w:r w:rsidRPr="00E9356C">
        <w:t>wydłużenia terminu gwarancji, w sytuacji przedłużenia jej przez producenta/Wykonawcę,</w:t>
      </w:r>
    </w:p>
    <w:p w14:paraId="61C5D2FC" w14:textId="77777777" w:rsidR="00BD7858" w:rsidRPr="00E9356C" w:rsidRDefault="00BD7858" w:rsidP="00265B9B">
      <w:pPr>
        <w:pStyle w:val="NormalnyWeb"/>
        <w:numPr>
          <w:ilvl w:val="1"/>
          <w:numId w:val="11"/>
        </w:numPr>
        <w:tabs>
          <w:tab w:val="left" w:pos="1260"/>
        </w:tabs>
        <w:suppressAutoHyphens/>
        <w:spacing w:before="0" w:beforeAutospacing="0" w:after="0" w:afterAutospacing="0"/>
        <w:ind w:left="709" w:hanging="284"/>
        <w:jc w:val="both"/>
      </w:pPr>
      <w:r w:rsidRPr="00E9356C">
        <w:t>zmiany określonego typu, modelu, nazwy, producenta przedmiotu umowy bądź jego elementów, poprawy jakości lub innych parametrów charakterystycznych dla danego elementu dostawy lub zmiany technologii na równoważną lub lepszą w szczególności w przypadku zakończenia jego produkcji lub wstrzymania lub wycofania go z produkcji po przedstawianiu stosownych dokumentów od producenta lub dystrybutora, z tym że cena wskazana w § 3 nie może ulec podwyższeniu, a parametry techniczne nie mogą być gorsze niż wskazane w  treści oferty,</w:t>
      </w:r>
    </w:p>
    <w:p w14:paraId="7D3BEC67" w14:textId="77777777" w:rsidR="00BD7858" w:rsidRPr="00E9356C" w:rsidRDefault="00BD7858" w:rsidP="00265B9B">
      <w:pPr>
        <w:pStyle w:val="NormalnyWeb"/>
        <w:numPr>
          <w:ilvl w:val="1"/>
          <w:numId w:val="11"/>
        </w:numPr>
        <w:tabs>
          <w:tab w:val="left" w:pos="1260"/>
        </w:tabs>
        <w:suppressAutoHyphens/>
        <w:spacing w:before="0" w:beforeAutospacing="0" w:after="0" w:afterAutospacing="0"/>
        <w:ind w:left="709" w:hanging="284"/>
        <w:jc w:val="both"/>
      </w:pPr>
      <w:r w:rsidRPr="00E9356C">
        <w:t>aktualizacji rozwiązań z uwagi na postęp technologiczny lub zmiany obowiązujących przepisów.</w:t>
      </w:r>
    </w:p>
    <w:p w14:paraId="2A73FAD4" w14:textId="77777777" w:rsidR="00050CF7" w:rsidRPr="00E9356C" w:rsidRDefault="00050CF7" w:rsidP="00265B9B">
      <w:pPr>
        <w:jc w:val="both"/>
        <w:rPr>
          <w:b/>
          <w:bCs/>
          <w:color w:val="000000"/>
        </w:rPr>
      </w:pPr>
    </w:p>
    <w:p w14:paraId="51FC075A" w14:textId="0CCCDE2C" w:rsidR="00BD7858" w:rsidRPr="00E9356C" w:rsidRDefault="00BD7858" w:rsidP="00530766">
      <w:pPr>
        <w:spacing w:after="240"/>
        <w:rPr>
          <w:b/>
          <w:bCs/>
          <w:color w:val="000000"/>
        </w:rPr>
      </w:pPr>
      <w:r w:rsidRPr="00E9356C">
        <w:rPr>
          <w:b/>
          <w:bCs/>
          <w:color w:val="000000"/>
        </w:rPr>
        <w:t>§ 12</w:t>
      </w:r>
    </w:p>
    <w:p w14:paraId="4CB2F610" w14:textId="77777777" w:rsidR="00BD7858" w:rsidRPr="00E9356C" w:rsidRDefault="00BD7858" w:rsidP="00265B9B">
      <w:pPr>
        <w:ind w:left="426" w:hanging="426"/>
        <w:jc w:val="both"/>
        <w:rPr>
          <w:color w:val="000000"/>
        </w:rPr>
      </w:pPr>
      <w:r w:rsidRPr="00E9356C">
        <w:rPr>
          <w:color w:val="000000"/>
        </w:rPr>
        <w:t>1.</w:t>
      </w:r>
      <w:r w:rsidRPr="00E9356C">
        <w:rPr>
          <w:color w:val="000000"/>
        </w:rPr>
        <w:tab/>
        <w:t xml:space="preserve">Strony ustalają, iż do bezpośrednich kontaktów, mających na celu zapewnienie prawidłowej realizacji przedmiotu Umowy, jego bieżący nadzór oraz weryfikację, upoważnione zostają następujące osoby: </w:t>
      </w:r>
    </w:p>
    <w:p w14:paraId="0896B303" w14:textId="433642B3" w:rsidR="00BD7858" w:rsidRPr="00E9356C" w:rsidRDefault="00BD7858" w:rsidP="00265B9B">
      <w:pPr>
        <w:ind w:left="426" w:hanging="426"/>
        <w:jc w:val="both"/>
        <w:rPr>
          <w:color w:val="000000"/>
        </w:rPr>
      </w:pPr>
      <w:r w:rsidRPr="00E9356C">
        <w:rPr>
          <w:color w:val="000000"/>
        </w:rPr>
        <w:t>a)</w:t>
      </w:r>
      <w:r w:rsidRPr="00E9356C">
        <w:rPr>
          <w:color w:val="000000"/>
        </w:rPr>
        <w:tab/>
        <w:t xml:space="preserve">Ze strony Zamawiającego: </w:t>
      </w:r>
      <w:r w:rsidR="00AC1DC6" w:rsidRPr="00E9356C">
        <w:rPr>
          <w:color w:val="000000"/>
        </w:rPr>
        <w:t>………………</w:t>
      </w:r>
      <w:r w:rsidRPr="00E9356C">
        <w:rPr>
          <w:color w:val="000000"/>
        </w:rPr>
        <w:t xml:space="preserve"> – tel. </w:t>
      </w:r>
      <w:r w:rsidR="00AC1DC6" w:rsidRPr="00E9356C">
        <w:rPr>
          <w:color w:val="000000"/>
        </w:rPr>
        <w:t>………..</w:t>
      </w:r>
      <w:r w:rsidRPr="00E9356C">
        <w:rPr>
          <w:color w:val="000000"/>
        </w:rPr>
        <w:t xml:space="preserve">, e-mail: </w:t>
      </w:r>
      <w:r w:rsidR="00AC1DC6" w:rsidRPr="00E9356C">
        <w:rPr>
          <w:color w:val="000000"/>
        </w:rPr>
        <w:t>…………….</w:t>
      </w:r>
      <w:r w:rsidRPr="00E9356C">
        <w:rPr>
          <w:color w:val="000000"/>
        </w:rPr>
        <w:t>;</w:t>
      </w:r>
    </w:p>
    <w:p w14:paraId="185E1C7C" w14:textId="3E99A795" w:rsidR="00BD7858" w:rsidRPr="00E9356C" w:rsidRDefault="00BD7858" w:rsidP="00265B9B">
      <w:pPr>
        <w:ind w:left="426" w:hanging="426"/>
        <w:jc w:val="both"/>
        <w:rPr>
          <w:color w:val="000000"/>
        </w:rPr>
      </w:pPr>
      <w:r w:rsidRPr="00E9356C">
        <w:rPr>
          <w:color w:val="000000"/>
        </w:rPr>
        <w:t>b)</w:t>
      </w:r>
      <w:r w:rsidRPr="00E9356C">
        <w:rPr>
          <w:color w:val="000000"/>
        </w:rPr>
        <w:tab/>
        <w:t xml:space="preserve">Ze strony Wykonawcy </w:t>
      </w:r>
      <w:r w:rsidR="00BB7B0B" w:rsidRPr="00E9356C">
        <w:rPr>
          <w:color w:val="000000"/>
        </w:rPr>
        <w:t>–</w:t>
      </w:r>
      <w:r w:rsidRPr="00E9356C">
        <w:rPr>
          <w:color w:val="000000"/>
        </w:rPr>
        <w:t xml:space="preserve"> </w:t>
      </w:r>
      <w:r w:rsidR="00AC1DC6" w:rsidRPr="00E9356C">
        <w:rPr>
          <w:color w:val="000000"/>
        </w:rPr>
        <w:t>………….</w:t>
      </w:r>
      <w:r w:rsidRPr="00E9356C">
        <w:rPr>
          <w:color w:val="000000"/>
        </w:rPr>
        <w:t xml:space="preserve"> – tel. </w:t>
      </w:r>
      <w:r w:rsidR="00AC1DC6" w:rsidRPr="00E9356C">
        <w:rPr>
          <w:color w:val="000000"/>
        </w:rPr>
        <w:t>…………</w:t>
      </w:r>
      <w:r w:rsidRPr="00E9356C">
        <w:rPr>
          <w:color w:val="000000"/>
        </w:rPr>
        <w:t xml:space="preserve"> e-mail: </w:t>
      </w:r>
      <w:r w:rsidR="00AC1DC6" w:rsidRPr="00E9356C">
        <w:rPr>
          <w:color w:val="000000"/>
        </w:rPr>
        <w:t>…………………….</w:t>
      </w:r>
    </w:p>
    <w:p w14:paraId="6D7782D5" w14:textId="77777777" w:rsidR="00BD7858" w:rsidRPr="00E9356C" w:rsidRDefault="00BD7858" w:rsidP="00265B9B">
      <w:pPr>
        <w:ind w:left="426" w:hanging="426"/>
        <w:jc w:val="both"/>
        <w:rPr>
          <w:color w:val="000000"/>
        </w:rPr>
      </w:pPr>
      <w:r w:rsidRPr="00E9356C">
        <w:rPr>
          <w:color w:val="000000"/>
        </w:rPr>
        <w:t>2.</w:t>
      </w:r>
      <w:r w:rsidRPr="00E9356C">
        <w:rPr>
          <w:color w:val="000000"/>
        </w:rPr>
        <w:tab/>
        <w:t>Strony zgodnie postanawiają, iż osoby wskazane powyżej nie są uprawnione do podejmowania decyzji w zakresie zmiany zasad wykonywania Umowy, a także zaciągania nowych zobowiązań lub zmiany Umowy.</w:t>
      </w:r>
    </w:p>
    <w:p w14:paraId="4B2D0B3B" w14:textId="0E186A63" w:rsidR="00416B84" w:rsidRPr="00E9356C" w:rsidRDefault="00416B84" w:rsidP="00265B9B">
      <w:pPr>
        <w:ind w:left="540"/>
        <w:jc w:val="both"/>
        <w:rPr>
          <w:b/>
          <w:bCs/>
          <w:color w:val="000000"/>
        </w:rPr>
      </w:pPr>
    </w:p>
    <w:p w14:paraId="59B6073E" w14:textId="77777777" w:rsidR="004E71A2" w:rsidRPr="00E9356C" w:rsidRDefault="004E71A2" w:rsidP="00265B9B">
      <w:pPr>
        <w:ind w:left="540"/>
        <w:jc w:val="both"/>
        <w:rPr>
          <w:b/>
          <w:bCs/>
          <w:color w:val="000000"/>
        </w:rPr>
      </w:pPr>
    </w:p>
    <w:p w14:paraId="1CE311A7" w14:textId="7ECAF52F" w:rsidR="00BD7858" w:rsidRPr="00E9356C" w:rsidRDefault="00BD7858" w:rsidP="00530766">
      <w:pPr>
        <w:spacing w:after="240"/>
        <w:rPr>
          <w:b/>
          <w:bCs/>
          <w:color w:val="000000"/>
        </w:rPr>
      </w:pPr>
      <w:r w:rsidRPr="00E9356C">
        <w:rPr>
          <w:b/>
          <w:bCs/>
          <w:color w:val="000000"/>
        </w:rPr>
        <w:t>§ 13</w:t>
      </w:r>
    </w:p>
    <w:p w14:paraId="4E28F947" w14:textId="77777777" w:rsidR="00BD7858" w:rsidRPr="00E9356C" w:rsidRDefault="00BD7858" w:rsidP="00265B9B">
      <w:pPr>
        <w:widowControl/>
        <w:numPr>
          <w:ilvl w:val="0"/>
          <w:numId w:val="2"/>
        </w:numPr>
        <w:tabs>
          <w:tab w:val="left" w:pos="851"/>
        </w:tabs>
        <w:ind w:left="426" w:hanging="426"/>
        <w:jc w:val="both"/>
        <w:rPr>
          <w:color w:val="000000"/>
        </w:rPr>
      </w:pPr>
      <w:r w:rsidRPr="00E9356C">
        <w:t>Wykonawcy nie przysługuje prawo przenoszenia, cesji, przekazu, zastawienia na podmioty trzecie swych praw, wierzytelności i zobowiązań wynikających z niniejszej Umowy, bez uprzedniej, pisemnej zgody Zamawiającego.</w:t>
      </w:r>
    </w:p>
    <w:p w14:paraId="14EFE8D2" w14:textId="77777777" w:rsidR="00BD7858" w:rsidRPr="00E9356C" w:rsidRDefault="00BD7858" w:rsidP="00265B9B">
      <w:pPr>
        <w:widowControl/>
        <w:numPr>
          <w:ilvl w:val="0"/>
          <w:numId w:val="2"/>
        </w:numPr>
        <w:tabs>
          <w:tab w:val="left" w:pos="851"/>
        </w:tabs>
        <w:suppressAutoHyphens w:val="0"/>
        <w:ind w:left="426" w:hanging="426"/>
        <w:jc w:val="both"/>
      </w:pPr>
      <w:r w:rsidRPr="00E9356C">
        <w:rPr>
          <w:snapToGrid w:val="0"/>
        </w:rPr>
        <w:t xml:space="preserve">Strony zobowiązują się do każdorazowego powiadamiania listem poleconym </w:t>
      </w:r>
      <w:r w:rsidRPr="00E9356C">
        <w:rPr>
          <w:snapToGrid w:val="0"/>
        </w:rPr>
        <w:br/>
        <w:t>o zmianie adresu swojej siedziby, pod rygorem uznania za skutecznie doręczoną korespondencję wysłaną pod dotychczas znany adres.</w:t>
      </w:r>
    </w:p>
    <w:p w14:paraId="52C37377" w14:textId="77777777" w:rsidR="00BD7858" w:rsidRPr="00E9356C" w:rsidRDefault="00BD7858" w:rsidP="00265B9B">
      <w:pPr>
        <w:widowControl/>
        <w:numPr>
          <w:ilvl w:val="0"/>
          <w:numId w:val="2"/>
        </w:numPr>
        <w:tabs>
          <w:tab w:val="left" w:pos="851"/>
        </w:tabs>
        <w:ind w:left="426" w:hanging="426"/>
        <w:jc w:val="both"/>
        <w:rPr>
          <w:color w:val="000000"/>
        </w:rPr>
      </w:pPr>
      <w:r w:rsidRPr="00E9356C">
        <w:rPr>
          <w:color w:val="000000"/>
        </w:rPr>
        <w:t>Wszelkie zmiany lub uzupełnienia niniejszej umowy mogą nastąpić za zgodą Stron w formie pisemnego aneksu pod rygorem nieważności.</w:t>
      </w:r>
    </w:p>
    <w:p w14:paraId="17E47E34" w14:textId="77777777" w:rsidR="00BD7858" w:rsidRPr="00E9356C" w:rsidRDefault="00BD7858" w:rsidP="00265B9B">
      <w:pPr>
        <w:widowControl/>
        <w:numPr>
          <w:ilvl w:val="0"/>
          <w:numId w:val="2"/>
        </w:numPr>
        <w:tabs>
          <w:tab w:val="left" w:pos="851"/>
        </w:tabs>
        <w:suppressAutoHyphens w:val="0"/>
        <w:ind w:left="426" w:hanging="426"/>
        <w:jc w:val="both"/>
      </w:pPr>
      <w:r w:rsidRPr="00E9356C">
        <w:t>Sądem właściwym dla wszystkich spraw spornych, które wynikną z realizacji niniejszej umowy będzie sąd miejscowo właściwy dla siedziby Zamawiającego.</w:t>
      </w:r>
    </w:p>
    <w:p w14:paraId="24C933B7" w14:textId="77777777" w:rsidR="00B20B09" w:rsidRPr="00E9356C" w:rsidRDefault="00B20B09" w:rsidP="00265B9B">
      <w:pPr>
        <w:widowControl/>
        <w:tabs>
          <w:tab w:val="left" w:pos="851"/>
        </w:tabs>
        <w:suppressAutoHyphens w:val="0"/>
        <w:jc w:val="both"/>
        <w:rPr>
          <w:b/>
          <w:bCs/>
        </w:rPr>
      </w:pPr>
    </w:p>
    <w:p w14:paraId="159A82B9" w14:textId="6395B85D" w:rsidR="00416B84" w:rsidRPr="00E9356C" w:rsidRDefault="00416B84" w:rsidP="00265B9B">
      <w:pPr>
        <w:widowControl/>
        <w:tabs>
          <w:tab w:val="left" w:pos="851"/>
        </w:tabs>
        <w:suppressAutoHyphens w:val="0"/>
        <w:jc w:val="both"/>
        <w:rPr>
          <w:b/>
          <w:bCs/>
        </w:rPr>
      </w:pPr>
    </w:p>
    <w:p w14:paraId="20F5DD6E" w14:textId="77777777" w:rsidR="00530766" w:rsidRPr="00E9356C" w:rsidRDefault="003C684C" w:rsidP="00530766">
      <w:pPr>
        <w:widowControl/>
        <w:tabs>
          <w:tab w:val="left" w:pos="851"/>
        </w:tabs>
        <w:suppressAutoHyphens w:val="0"/>
        <w:rPr>
          <w:b/>
          <w:bCs/>
        </w:rPr>
      </w:pPr>
      <w:r w:rsidRPr="00E9356C">
        <w:rPr>
          <w:b/>
          <w:bCs/>
        </w:rPr>
        <w:t>§ 1</w:t>
      </w:r>
      <w:r w:rsidR="00050CF7" w:rsidRPr="00E9356C">
        <w:rPr>
          <w:b/>
          <w:bCs/>
        </w:rPr>
        <w:t>4</w:t>
      </w:r>
    </w:p>
    <w:p w14:paraId="51A21E5A" w14:textId="133C7C43" w:rsidR="003C684C" w:rsidRPr="00E9356C" w:rsidRDefault="003C684C" w:rsidP="00530766">
      <w:pPr>
        <w:widowControl/>
        <w:tabs>
          <w:tab w:val="left" w:pos="851"/>
        </w:tabs>
        <w:suppressAutoHyphens w:val="0"/>
        <w:spacing w:after="240"/>
        <w:rPr>
          <w:b/>
          <w:bCs/>
        </w:rPr>
      </w:pPr>
      <w:r w:rsidRPr="00E9356C">
        <w:rPr>
          <w:b/>
          <w:bCs/>
        </w:rPr>
        <w:t>Ochrona danych osobowych</w:t>
      </w:r>
    </w:p>
    <w:p w14:paraId="537330B2" w14:textId="31C9B96D" w:rsidR="003C684C" w:rsidRPr="00E9356C" w:rsidRDefault="003C684C" w:rsidP="00265B9B">
      <w:pPr>
        <w:pStyle w:val="Akapitzlist"/>
        <w:numPr>
          <w:ilvl w:val="0"/>
          <w:numId w:val="17"/>
        </w:numPr>
        <w:ind w:left="284"/>
        <w:jc w:val="both"/>
        <w:rPr>
          <w:szCs w:val="24"/>
        </w:rPr>
      </w:pPr>
      <w:r w:rsidRPr="00E9356C">
        <w:rPr>
          <w:szCs w:val="24"/>
        </w:rPr>
        <w:t xml:space="preserve">Wykonawca oświadcza, że wypełnił obowiązki informacyjne przewidziane w art. 13 albo art. 14 Rozporządzenia Parlamentu Europejskiego i Rady (UE) 2016/679 z dnia 27 kwietnia 2016 r. w sprawie ochrony osób fizycznych w związku z przetwarzaniem danych osobowych i w </w:t>
      </w:r>
      <w:r w:rsidRPr="00E9356C">
        <w:rPr>
          <w:szCs w:val="24"/>
        </w:rPr>
        <w:lastRenderedPageBreak/>
        <w:t>sprawie swobodnego przepływu takich danych oraz uchylenia dyrektywy 95/46/WE (dalej: „RODO”), dotyczące przetwarzania danych osobowych przez  Gmin</w:t>
      </w:r>
      <w:r w:rsidR="00773D15" w:rsidRPr="00E9356C">
        <w:rPr>
          <w:szCs w:val="24"/>
        </w:rPr>
        <w:t>ę</w:t>
      </w:r>
      <w:r w:rsidR="004560AF" w:rsidRPr="00E9356C">
        <w:rPr>
          <w:szCs w:val="24"/>
        </w:rPr>
        <w:t xml:space="preserve"> Bolesław </w:t>
      </w:r>
      <w:r w:rsidRPr="00E9356C">
        <w:rPr>
          <w:szCs w:val="24"/>
        </w:rPr>
        <w:t xml:space="preserve">,  ul. </w:t>
      </w:r>
      <w:r w:rsidR="002814A8" w:rsidRPr="00E9356C">
        <w:rPr>
          <w:szCs w:val="24"/>
        </w:rPr>
        <w:t xml:space="preserve">Głowna </w:t>
      </w:r>
      <w:r w:rsidR="009B41D5" w:rsidRPr="00E9356C">
        <w:rPr>
          <w:szCs w:val="24"/>
        </w:rPr>
        <w:t xml:space="preserve">58 , 32-329 Bolesław </w:t>
      </w:r>
      <w:r w:rsidRPr="00E9356C">
        <w:rPr>
          <w:szCs w:val="24"/>
        </w:rPr>
        <w:t xml:space="preserve"> jako administratora danych osobowych w celu realizacji inwestycji </w:t>
      </w:r>
      <w:r w:rsidR="001C1BC6" w:rsidRPr="00E9356C">
        <w:rPr>
          <w:szCs w:val="24"/>
        </w:rPr>
        <w:t xml:space="preserve">, </w:t>
      </w:r>
      <w:r w:rsidRPr="00E9356C">
        <w:rPr>
          <w:szCs w:val="24"/>
        </w:rPr>
        <w:t>wobec osób fizycznych, od których dane osobowe bezpośrednio lub pośrednio pozyskał w celu realizacji Przedmiotu umowy, w szczególności wobec osób skierowanych do realizacji zamówienia, w tym:</w:t>
      </w:r>
    </w:p>
    <w:p w14:paraId="051FF9E1" w14:textId="77777777" w:rsidR="003C684C" w:rsidRPr="00E9356C" w:rsidRDefault="003C684C" w:rsidP="00265B9B">
      <w:pPr>
        <w:ind w:left="567" w:hanging="141"/>
        <w:jc w:val="both"/>
      </w:pPr>
      <w:r w:rsidRPr="00E9356C">
        <w:t>1)</w:t>
      </w:r>
      <w:r w:rsidRPr="00E9356C">
        <w:tab/>
        <w:t>osób wskazanych przez Wykonawcę jako osoby nadzorujące i koordynujące realizację umowy ze strony Wykonawcy,</w:t>
      </w:r>
    </w:p>
    <w:p w14:paraId="36C1DEB7" w14:textId="77777777" w:rsidR="003C684C" w:rsidRPr="00E9356C" w:rsidRDefault="003C684C" w:rsidP="00265B9B">
      <w:pPr>
        <w:ind w:left="540" w:hanging="114"/>
        <w:jc w:val="both"/>
      </w:pPr>
      <w:r w:rsidRPr="00E9356C">
        <w:t>2)</w:t>
      </w:r>
      <w:r w:rsidRPr="00E9356C">
        <w:tab/>
        <w:t>osób wskazanych przez Wykonawcę do realizacji określonych obowiązków</w:t>
      </w:r>
    </w:p>
    <w:p w14:paraId="4689F23D" w14:textId="77777777" w:rsidR="003C684C" w:rsidRPr="00E9356C" w:rsidRDefault="003C684C" w:rsidP="00265B9B">
      <w:pPr>
        <w:ind w:left="567" w:hanging="114"/>
        <w:jc w:val="both"/>
      </w:pPr>
      <w:r w:rsidRPr="00E9356C">
        <w:t>3)</w:t>
      </w:r>
      <w:r w:rsidRPr="00E9356C">
        <w:tab/>
        <w:t>osób, uczestniczących w realizacji Przedmiotu umowy, na których doświadczenie i uprawnienia Wykonawca powoływał się w celu wykazania spełniania przez Wykonawcę warunków udziału w postępowaniu,</w:t>
      </w:r>
    </w:p>
    <w:p w14:paraId="351EED3F" w14:textId="77777777" w:rsidR="003C684C" w:rsidRPr="00E9356C" w:rsidRDefault="003C684C" w:rsidP="00265B9B">
      <w:pPr>
        <w:ind w:left="540" w:hanging="114"/>
        <w:jc w:val="both"/>
      </w:pPr>
      <w:r w:rsidRPr="00E9356C">
        <w:t>4)</w:t>
      </w:r>
      <w:r w:rsidRPr="00E9356C">
        <w:tab/>
        <w:t>osób fizycznych nie prowadzących działalności gospodarczej lub osób fizycznych - prowadzących działalność gospodarczą, które Wykonawca wskazał w ofercie jako podwykonawców.</w:t>
      </w:r>
    </w:p>
    <w:p w14:paraId="7E80509E" w14:textId="77777777" w:rsidR="003C684C" w:rsidRPr="00E9356C" w:rsidRDefault="003C684C" w:rsidP="00265B9B">
      <w:pPr>
        <w:ind w:left="540"/>
        <w:jc w:val="both"/>
      </w:pPr>
      <w:r w:rsidRPr="00E9356C">
        <w:t>-zgodnie ze wzorem klauzuli informacyjnej, stanowiącej załącznik do niniejszej umowy.</w:t>
      </w:r>
    </w:p>
    <w:p w14:paraId="1BA1A939" w14:textId="333011AC" w:rsidR="003C684C" w:rsidRPr="00E9356C" w:rsidRDefault="003C684C" w:rsidP="00265B9B">
      <w:pPr>
        <w:pStyle w:val="Akapitzlist"/>
        <w:numPr>
          <w:ilvl w:val="0"/>
          <w:numId w:val="17"/>
        </w:numPr>
        <w:ind w:left="284"/>
        <w:jc w:val="both"/>
        <w:rPr>
          <w:szCs w:val="24"/>
        </w:rPr>
      </w:pPr>
      <w:r w:rsidRPr="00E9356C">
        <w:rPr>
          <w:szCs w:val="24"/>
        </w:rPr>
        <w:t>W przypadku</w:t>
      </w:r>
      <w:r w:rsidR="00530766" w:rsidRPr="00E9356C">
        <w:rPr>
          <w:szCs w:val="24"/>
        </w:rPr>
        <w:t>,</w:t>
      </w:r>
      <w:r w:rsidRPr="00E9356C">
        <w:rPr>
          <w:szCs w:val="24"/>
        </w:rPr>
        <w:t xml:space="preserve"> gdy w trakcie realizacji Przedmiotu umowy Wykonawca będzie współpracował prze realizacji Przedmiotu umowy z innymi lub dodatkowymi osobami, których, zgodnie z postanowieniami niniejszej umowy, dane osobowe Wykonawca przekaże Zamawiającemu, Wykonawca zobowiązuje się do przekazania tym osobom informacji</w:t>
      </w:r>
    </w:p>
    <w:p w14:paraId="23E5B1DF" w14:textId="77777777" w:rsidR="003C684C" w:rsidRPr="00E9356C" w:rsidRDefault="003C684C" w:rsidP="00265B9B">
      <w:pPr>
        <w:pStyle w:val="Akapitzlist"/>
        <w:numPr>
          <w:ilvl w:val="0"/>
          <w:numId w:val="17"/>
        </w:numPr>
        <w:ind w:left="284"/>
        <w:jc w:val="both"/>
        <w:rPr>
          <w:szCs w:val="24"/>
        </w:rPr>
      </w:pPr>
      <w:r w:rsidRPr="00E9356C">
        <w:rPr>
          <w:szCs w:val="24"/>
        </w:rPr>
        <w:t xml:space="preserve">W przypadku gdy w trakcie realizacji niniejszej umowy zajdzie konieczność przekazania Wykonawcy przez Zamawiającego dokumentów zawierających dane osobowe lub powierzenia Wykonawcy danych osobowych w inny sposób, pomiędzy Zamawiającym a Wykonawcą zostanie zawarta umowa na powierzenie danych osobowych. Wzór umowy powierzenia danych osobowych zostanie wprowadzony do niniejszej umowy na etapie zawarcia Umowy.  </w:t>
      </w:r>
    </w:p>
    <w:p w14:paraId="3DE57A66" w14:textId="77777777" w:rsidR="003C684C" w:rsidRPr="00E9356C" w:rsidRDefault="003C684C" w:rsidP="00265B9B">
      <w:pPr>
        <w:pStyle w:val="Akapitzlist"/>
        <w:numPr>
          <w:ilvl w:val="0"/>
          <w:numId w:val="17"/>
        </w:numPr>
        <w:ind w:left="284"/>
        <w:jc w:val="both"/>
        <w:rPr>
          <w:szCs w:val="24"/>
        </w:rPr>
      </w:pPr>
      <w:r w:rsidRPr="00E9356C">
        <w:rPr>
          <w:szCs w:val="24"/>
        </w:rPr>
        <w:t xml:space="preserve">Wykonawca zwalnia Zamawiającego z odpowiedzialności z tytułu wszelkich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powyżej. W celu uniknięcia wątpliwości strony zgodnie postanawiają, iż niniejsze postanowienie stanowi zobowiązanie Wykonawcy o świadczenie na rzecz osoby trzeciej - osoby fizycznej lub organu nadzoru, w ramach którego Wykonawca zobowiązuje się do pokrycia wszelkich roszczeń zgłoszonych przez osoby fizyczne lub organy nadzorcze w związku z naruszeniem przez Zamawiającego obowiązku informacyjnego przewidzianego w art. 13 i 14 RODO. W przedmiotowym przypadku Wykonawca zobowiązany jest zaspokoić roszczenia tych osób lub zapłacić wszelkie kary administracyjne zamiast Zamawiającego, dochodzone od Zamawiającego w związku z naruszeniem przez Wykonawcę obowiązków przewidzianych w ust. 1- 3. W wypadku zaspokojenia przez Zamawiającego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niniejszego paragrafu, Wykonawca zobowiązany jest do zwrotu wszelkich kwot poniesionych przez Zamawiającego na zaspokojenie roszczeń tych osób oraz do wynagrodzenia wszelkiej szkody, jaką Zamawiający poniesie w związku z naruszeniem </w:t>
      </w:r>
      <w:r w:rsidRPr="00E9356C">
        <w:rPr>
          <w:szCs w:val="24"/>
        </w:rPr>
        <w:lastRenderedPageBreak/>
        <w:t>przez Wykonawcę obowiązków określonych w niniejszej Umowie, w szczególności określonych w ust. 1-3.</w:t>
      </w:r>
    </w:p>
    <w:p w14:paraId="69B015EA" w14:textId="77777777" w:rsidR="003B5443" w:rsidRPr="00E9356C" w:rsidRDefault="003B5443" w:rsidP="00265B9B">
      <w:pPr>
        <w:widowControl/>
        <w:tabs>
          <w:tab w:val="left" w:pos="851"/>
        </w:tabs>
        <w:suppressAutoHyphens w:val="0"/>
        <w:ind w:left="426"/>
        <w:jc w:val="both"/>
        <w:rPr>
          <w:b/>
          <w:bCs/>
        </w:rPr>
      </w:pPr>
    </w:p>
    <w:p w14:paraId="367CD234" w14:textId="1980F3C9" w:rsidR="00416B84" w:rsidRPr="00E9356C" w:rsidRDefault="003C684C" w:rsidP="00530766">
      <w:pPr>
        <w:widowControl/>
        <w:tabs>
          <w:tab w:val="left" w:pos="851"/>
        </w:tabs>
        <w:suppressAutoHyphens w:val="0"/>
        <w:spacing w:after="240"/>
        <w:rPr>
          <w:b/>
          <w:bCs/>
        </w:rPr>
      </w:pPr>
      <w:r w:rsidRPr="00E9356C">
        <w:rPr>
          <w:b/>
          <w:bCs/>
        </w:rPr>
        <w:t>§ 1</w:t>
      </w:r>
      <w:r w:rsidR="00050CF7" w:rsidRPr="00E9356C">
        <w:rPr>
          <w:b/>
          <w:bCs/>
        </w:rPr>
        <w:t>5</w:t>
      </w:r>
    </w:p>
    <w:p w14:paraId="7576503C" w14:textId="789ABDE1" w:rsidR="00BD7858" w:rsidRPr="00E9356C" w:rsidRDefault="00BD7858" w:rsidP="00265B9B">
      <w:pPr>
        <w:pStyle w:val="Akapitzlist"/>
        <w:numPr>
          <w:ilvl w:val="6"/>
          <w:numId w:val="5"/>
        </w:numPr>
        <w:tabs>
          <w:tab w:val="clear" w:pos="5247"/>
          <w:tab w:val="left" w:pos="851"/>
          <w:tab w:val="num" w:pos="4887"/>
        </w:tabs>
        <w:ind w:left="426" w:hanging="426"/>
        <w:jc w:val="both"/>
        <w:rPr>
          <w:szCs w:val="24"/>
        </w:rPr>
      </w:pPr>
      <w:r w:rsidRPr="00E9356C">
        <w:rPr>
          <w:color w:val="000000"/>
          <w:szCs w:val="24"/>
        </w:rPr>
        <w:t>Niniejszą umowę sporządzono w dwóch (2) jednobrzmiących egzemplarzach po jednym (1) egzemplarzu dla każdej ze Stron.</w:t>
      </w:r>
    </w:p>
    <w:p w14:paraId="63734EF5" w14:textId="77777777" w:rsidR="00BD09A4" w:rsidRPr="00E9356C" w:rsidRDefault="00BD09A4" w:rsidP="00265B9B">
      <w:pPr>
        <w:pStyle w:val="Akapitzlist"/>
        <w:tabs>
          <w:tab w:val="left" w:pos="851"/>
        </w:tabs>
        <w:ind w:left="426"/>
        <w:jc w:val="both"/>
        <w:rPr>
          <w:szCs w:val="24"/>
        </w:rPr>
      </w:pPr>
    </w:p>
    <w:p w14:paraId="40CC3135" w14:textId="77777777" w:rsidR="00BD09A4" w:rsidRPr="00E9356C" w:rsidRDefault="00BD09A4" w:rsidP="00265B9B">
      <w:pPr>
        <w:tabs>
          <w:tab w:val="left" w:pos="851"/>
        </w:tabs>
        <w:jc w:val="both"/>
      </w:pPr>
    </w:p>
    <w:p w14:paraId="095EB05D" w14:textId="1E2BB798" w:rsidR="008C0CD9" w:rsidRPr="00E9356C" w:rsidRDefault="008C0CD9" w:rsidP="00265B9B">
      <w:pPr>
        <w:pStyle w:val="Akapitzlist"/>
        <w:numPr>
          <w:ilvl w:val="6"/>
          <w:numId w:val="5"/>
        </w:numPr>
        <w:tabs>
          <w:tab w:val="clear" w:pos="5247"/>
          <w:tab w:val="left" w:pos="851"/>
          <w:tab w:val="num" w:pos="4887"/>
        </w:tabs>
        <w:ind w:left="426" w:hanging="426"/>
        <w:jc w:val="both"/>
        <w:rPr>
          <w:szCs w:val="24"/>
        </w:rPr>
      </w:pPr>
      <w:r w:rsidRPr="00E9356C">
        <w:rPr>
          <w:rFonts w:eastAsia="Calibri"/>
          <w:color w:val="000000"/>
          <w:szCs w:val="24"/>
        </w:rPr>
        <w:t>Integraln</w:t>
      </w:r>
      <w:r w:rsidRPr="00E9356C">
        <w:rPr>
          <w:rFonts w:eastAsia="TimesNewRoman"/>
          <w:color w:val="000000"/>
          <w:szCs w:val="24"/>
        </w:rPr>
        <w:t xml:space="preserve">ą </w:t>
      </w:r>
      <w:r w:rsidRPr="00E9356C">
        <w:rPr>
          <w:rFonts w:eastAsia="Calibri"/>
          <w:color w:val="000000"/>
          <w:szCs w:val="24"/>
        </w:rPr>
        <w:t>cz</w:t>
      </w:r>
      <w:r w:rsidRPr="00E9356C">
        <w:rPr>
          <w:rFonts w:eastAsia="TimesNewRoman"/>
          <w:color w:val="000000"/>
          <w:szCs w:val="24"/>
        </w:rPr>
        <w:t xml:space="preserve">ęść </w:t>
      </w:r>
      <w:r w:rsidRPr="00E9356C">
        <w:rPr>
          <w:rFonts w:eastAsia="Calibri"/>
          <w:color w:val="000000"/>
          <w:szCs w:val="24"/>
        </w:rPr>
        <w:t>umowy stanowi</w:t>
      </w:r>
      <w:r w:rsidRPr="00E9356C">
        <w:rPr>
          <w:rFonts w:eastAsia="TimesNewRoman"/>
          <w:color w:val="000000"/>
          <w:szCs w:val="24"/>
        </w:rPr>
        <w:t xml:space="preserve">ą </w:t>
      </w:r>
      <w:r w:rsidRPr="00E9356C">
        <w:rPr>
          <w:rFonts w:eastAsia="Calibri"/>
          <w:color w:val="000000"/>
          <w:szCs w:val="24"/>
        </w:rPr>
        <w:t>zał</w:t>
      </w:r>
      <w:r w:rsidRPr="00E9356C">
        <w:rPr>
          <w:rFonts w:eastAsia="TimesNewRoman"/>
          <w:color w:val="000000"/>
          <w:szCs w:val="24"/>
        </w:rPr>
        <w:t>ą</w:t>
      </w:r>
      <w:r w:rsidRPr="00E9356C">
        <w:rPr>
          <w:rFonts w:eastAsia="Calibri"/>
          <w:color w:val="000000"/>
          <w:szCs w:val="24"/>
        </w:rPr>
        <w:t>czniki:</w:t>
      </w:r>
    </w:p>
    <w:p w14:paraId="7FA262B7" w14:textId="77777777" w:rsidR="00C73302" w:rsidRPr="00E9356C" w:rsidRDefault="00C73302" w:rsidP="00265B9B">
      <w:pPr>
        <w:pStyle w:val="Akapitzlist"/>
        <w:tabs>
          <w:tab w:val="left" w:pos="851"/>
        </w:tabs>
        <w:ind w:left="426"/>
        <w:jc w:val="both"/>
        <w:rPr>
          <w:szCs w:val="24"/>
        </w:rPr>
      </w:pPr>
    </w:p>
    <w:p w14:paraId="10A0834E" w14:textId="1B0D9747" w:rsidR="008C0CD9" w:rsidRPr="00E9356C" w:rsidRDefault="00530766" w:rsidP="00265B9B">
      <w:pPr>
        <w:pStyle w:val="Akapitzlist"/>
        <w:autoSpaceDE w:val="0"/>
        <w:spacing w:after="120"/>
        <w:ind w:left="927" w:hanging="501"/>
        <w:jc w:val="both"/>
        <w:rPr>
          <w:rFonts w:eastAsia="Calibri"/>
          <w:color w:val="000000"/>
          <w:szCs w:val="24"/>
        </w:rPr>
      </w:pPr>
      <w:r w:rsidRPr="00E9356C">
        <w:rPr>
          <w:rFonts w:eastAsia="Calibri"/>
          <w:color w:val="000000"/>
          <w:szCs w:val="24"/>
        </w:rPr>
        <w:t>Załącznik n</w:t>
      </w:r>
      <w:r w:rsidR="008C0CD9" w:rsidRPr="00E9356C">
        <w:rPr>
          <w:rFonts w:eastAsia="Calibri"/>
          <w:color w:val="000000"/>
          <w:szCs w:val="24"/>
        </w:rPr>
        <w:t>r 1 – Zapytanie ofertowe</w:t>
      </w:r>
      <w:r w:rsidR="00050CF7" w:rsidRPr="00E9356C">
        <w:rPr>
          <w:rFonts w:eastAsia="Calibri"/>
          <w:color w:val="000000"/>
          <w:szCs w:val="24"/>
        </w:rPr>
        <w:t xml:space="preserve"> nr</w:t>
      </w:r>
      <w:r w:rsidR="008524FE" w:rsidRPr="00E9356C">
        <w:rPr>
          <w:rFonts w:eastAsia="Calibri"/>
          <w:color w:val="000000"/>
          <w:szCs w:val="24"/>
        </w:rPr>
        <w:t>…..</w:t>
      </w:r>
      <w:r w:rsidR="00050CF7" w:rsidRPr="00E9356C">
        <w:rPr>
          <w:rFonts w:eastAsia="Calibri"/>
          <w:color w:val="000000"/>
          <w:szCs w:val="24"/>
        </w:rPr>
        <w:t xml:space="preserve"> </w:t>
      </w:r>
      <w:r w:rsidR="0025317A" w:rsidRPr="00E9356C">
        <w:rPr>
          <w:rFonts w:eastAsia="Calibri"/>
          <w:color w:val="000000"/>
          <w:szCs w:val="24"/>
        </w:rPr>
        <w:t xml:space="preserve"> wraz z OPZ </w:t>
      </w:r>
    </w:p>
    <w:p w14:paraId="78D9FE8E" w14:textId="2AF792CD" w:rsidR="008C0CD9" w:rsidRPr="00E9356C" w:rsidRDefault="00530766" w:rsidP="00265B9B">
      <w:pPr>
        <w:autoSpaceDE w:val="0"/>
        <w:spacing w:after="120"/>
        <w:ind w:hanging="501"/>
        <w:jc w:val="both"/>
        <w:rPr>
          <w:rFonts w:eastAsia="Calibri"/>
          <w:color w:val="000000"/>
        </w:rPr>
      </w:pPr>
      <w:r w:rsidRPr="00E9356C">
        <w:rPr>
          <w:rFonts w:eastAsia="Calibri"/>
          <w:color w:val="000000"/>
        </w:rPr>
        <w:t xml:space="preserve">                 Załącznik nr 2</w:t>
      </w:r>
      <w:r w:rsidR="008C0CD9" w:rsidRPr="00E9356C">
        <w:rPr>
          <w:rFonts w:eastAsia="Calibri"/>
          <w:color w:val="000000"/>
        </w:rPr>
        <w:t xml:space="preserve"> - Oferta Wykonawcy </w:t>
      </w:r>
    </w:p>
    <w:p w14:paraId="68ECB959" w14:textId="77777777" w:rsidR="00444EC5" w:rsidRPr="00E9356C" w:rsidRDefault="00444EC5" w:rsidP="00265B9B">
      <w:pPr>
        <w:pStyle w:val="Akapitzlist"/>
        <w:tabs>
          <w:tab w:val="left" w:pos="851"/>
        </w:tabs>
        <w:ind w:left="426"/>
        <w:jc w:val="both"/>
        <w:rPr>
          <w:szCs w:val="24"/>
        </w:rPr>
      </w:pPr>
    </w:p>
    <w:p w14:paraId="777995EA" w14:textId="08557D9A" w:rsidR="00BD7858" w:rsidRPr="00E9356C" w:rsidRDefault="00BD7858" w:rsidP="00265B9B">
      <w:pPr>
        <w:widowControl/>
        <w:suppressAutoHyphens w:val="0"/>
        <w:jc w:val="both"/>
        <w:rPr>
          <w:iCs/>
        </w:rPr>
      </w:pPr>
    </w:p>
    <w:p w14:paraId="52C02D46" w14:textId="3195B657" w:rsidR="00416B84" w:rsidRPr="00E9356C" w:rsidRDefault="00416B84" w:rsidP="00265B9B">
      <w:pPr>
        <w:widowControl/>
        <w:suppressAutoHyphens w:val="0"/>
        <w:jc w:val="both"/>
        <w:rPr>
          <w:iCs/>
        </w:rPr>
      </w:pPr>
    </w:p>
    <w:p w14:paraId="5780EE43" w14:textId="08416532" w:rsidR="00416B84" w:rsidRPr="00E9356C" w:rsidRDefault="00416B84" w:rsidP="00265B9B">
      <w:pPr>
        <w:widowControl/>
        <w:suppressAutoHyphens w:val="0"/>
        <w:jc w:val="both"/>
        <w:rPr>
          <w:iCs/>
        </w:rPr>
      </w:pPr>
    </w:p>
    <w:p w14:paraId="6EA3FC4D" w14:textId="77777777" w:rsidR="00416B84" w:rsidRPr="00E9356C" w:rsidRDefault="00416B84" w:rsidP="00265B9B">
      <w:pPr>
        <w:widowControl/>
        <w:suppressAutoHyphens w:val="0"/>
        <w:jc w:val="both"/>
        <w:rPr>
          <w:iCs/>
        </w:rPr>
      </w:pPr>
    </w:p>
    <w:p w14:paraId="5472D3AF" w14:textId="77777777" w:rsidR="00F41C5D" w:rsidRPr="00E9356C" w:rsidRDefault="00F41C5D" w:rsidP="00265B9B">
      <w:pPr>
        <w:widowControl/>
        <w:suppressAutoHyphens w:val="0"/>
        <w:jc w:val="both"/>
        <w:rPr>
          <w:iCs/>
        </w:rPr>
      </w:pPr>
    </w:p>
    <w:p w14:paraId="47039B30" w14:textId="77777777" w:rsidR="00F41C5D" w:rsidRPr="00E9356C" w:rsidRDefault="00F41C5D" w:rsidP="00265B9B">
      <w:pPr>
        <w:widowControl/>
        <w:suppressAutoHyphens w:val="0"/>
        <w:jc w:val="both"/>
        <w:rPr>
          <w:iCs/>
        </w:rPr>
      </w:pPr>
    </w:p>
    <w:p w14:paraId="0E793489" w14:textId="466BD05C" w:rsidR="00BD7858" w:rsidRPr="00E9356C" w:rsidRDefault="00BD09A4" w:rsidP="00265B9B">
      <w:pPr>
        <w:widowControl/>
        <w:suppressAutoHyphens w:val="0"/>
        <w:jc w:val="both"/>
        <w:rPr>
          <w:iCs/>
        </w:rPr>
      </w:pPr>
      <w:r w:rsidRPr="00E9356C">
        <w:rPr>
          <w:iCs/>
        </w:rPr>
        <w:t xml:space="preserve">       </w:t>
      </w:r>
      <w:r w:rsidR="00BD7858" w:rsidRPr="00E9356C">
        <w:rPr>
          <w:iCs/>
        </w:rPr>
        <w:t xml:space="preserve">.......................................                                      </w:t>
      </w:r>
      <w:r w:rsidR="00795FAC" w:rsidRPr="00E9356C">
        <w:rPr>
          <w:iCs/>
        </w:rPr>
        <w:t xml:space="preserve">                                                 </w:t>
      </w:r>
      <w:r w:rsidR="00BD7858" w:rsidRPr="00E9356C">
        <w:rPr>
          <w:iCs/>
        </w:rPr>
        <w:t>....................................</w:t>
      </w:r>
    </w:p>
    <w:p w14:paraId="5AE12F6E" w14:textId="5FAD1935" w:rsidR="00BD7858" w:rsidRPr="00E9356C" w:rsidRDefault="00BD7858" w:rsidP="00265B9B">
      <w:pPr>
        <w:widowControl/>
        <w:suppressAutoHyphens w:val="0"/>
        <w:ind w:left="360"/>
        <w:jc w:val="both"/>
        <w:rPr>
          <w:i/>
          <w:iCs/>
        </w:rPr>
      </w:pPr>
      <w:r w:rsidRPr="00E9356C">
        <w:rPr>
          <w:i/>
          <w:iCs/>
        </w:rPr>
        <w:t>Zamawiający</w:t>
      </w:r>
      <w:r w:rsidRPr="00E9356C">
        <w:rPr>
          <w:i/>
          <w:iCs/>
        </w:rPr>
        <w:tab/>
      </w:r>
      <w:r w:rsidR="00795FAC" w:rsidRPr="00E9356C">
        <w:rPr>
          <w:i/>
          <w:iCs/>
        </w:rPr>
        <w:t xml:space="preserve">                  </w:t>
      </w:r>
      <w:r w:rsidRPr="00E9356C">
        <w:rPr>
          <w:i/>
          <w:iCs/>
        </w:rPr>
        <w:tab/>
      </w:r>
      <w:r w:rsidRPr="00E9356C">
        <w:rPr>
          <w:i/>
          <w:iCs/>
        </w:rPr>
        <w:tab/>
      </w:r>
      <w:r w:rsidRPr="00E9356C">
        <w:rPr>
          <w:i/>
          <w:iCs/>
        </w:rPr>
        <w:tab/>
      </w:r>
      <w:r w:rsidRPr="00E9356C">
        <w:rPr>
          <w:i/>
          <w:iCs/>
        </w:rPr>
        <w:tab/>
      </w:r>
      <w:r w:rsidR="00795FAC" w:rsidRPr="00E9356C">
        <w:rPr>
          <w:i/>
          <w:iCs/>
        </w:rPr>
        <w:t xml:space="preserve">                        </w:t>
      </w:r>
      <w:r w:rsidRPr="00E9356C">
        <w:rPr>
          <w:i/>
          <w:iCs/>
        </w:rPr>
        <w:t>Wykonawca</w:t>
      </w:r>
    </w:p>
    <w:p w14:paraId="0BE569A1" w14:textId="77777777" w:rsidR="00BD7858" w:rsidRPr="00E9356C" w:rsidRDefault="00BD7858" w:rsidP="00265B9B">
      <w:pPr>
        <w:widowControl/>
        <w:suppressAutoHyphens w:val="0"/>
        <w:jc w:val="both"/>
        <w:rPr>
          <w:i/>
          <w:iCs/>
        </w:rPr>
      </w:pPr>
    </w:p>
    <w:p w14:paraId="7B11F0B8" w14:textId="77777777" w:rsidR="00BD7858" w:rsidRPr="00E9356C" w:rsidRDefault="00BD7858" w:rsidP="00265B9B">
      <w:pPr>
        <w:widowControl/>
        <w:suppressAutoHyphens w:val="0"/>
        <w:jc w:val="both"/>
        <w:rPr>
          <w:i/>
          <w:iCs/>
        </w:rPr>
      </w:pPr>
    </w:p>
    <w:p w14:paraId="7A4CBBA0" w14:textId="77777777" w:rsidR="00BD7858" w:rsidRPr="00E9356C" w:rsidRDefault="00BD7858" w:rsidP="00265B9B">
      <w:pPr>
        <w:tabs>
          <w:tab w:val="left" w:pos="3402"/>
        </w:tabs>
        <w:jc w:val="both"/>
      </w:pPr>
    </w:p>
    <w:sectPr w:rsidR="00BD7858" w:rsidRPr="00E9356C" w:rsidSect="00577B7B">
      <w:headerReference w:type="default" r:id="rId8"/>
      <w:footerReference w:type="default" r:id="rId9"/>
      <w:pgSz w:w="11906" w:h="16838"/>
      <w:pgMar w:top="1985" w:right="1417" w:bottom="1702" w:left="1134" w:header="708" w:footer="1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81FA3" w14:textId="77777777" w:rsidR="00DF60E9" w:rsidRDefault="00DF60E9" w:rsidP="00BD7858">
      <w:r>
        <w:separator/>
      </w:r>
    </w:p>
  </w:endnote>
  <w:endnote w:type="continuationSeparator" w:id="0">
    <w:p w14:paraId="0036641C" w14:textId="77777777" w:rsidR="00DF60E9" w:rsidRDefault="00DF60E9" w:rsidP="00BD7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EBA3D" w14:textId="77777777" w:rsidR="00050CF7" w:rsidRPr="005B1411" w:rsidRDefault="00050CF7" w:rsidP="005B1411">
    <w:pPr>
      <w:pStyle w:val="Stopka"/>
      <w:jc w:val="left"/>
      <w:rPr>
        <w:rFonts w:asciiTheme="minorHAnsi" w:hAnsiTheme="minorHAnsi" w:cstheme="minorHAnsi"/>
        <w:sz w:val="16"/>
        <w:szCs w:val="18"/>
      </w:rPr>
    </w:pPr>
    <w:r w:rsidRPr="005B1411">
      <w:rPr>
        <w:rFonts w:asciiTheme="minorHAnsi" w:hAnsiTheme="minorHAnsi" w:cstheme="minorHAnsi"/>
        <w:sz w:val="16"/>
        <w:szCs w:val="18"/>
      </w:rPr>
      <w:t xml:space="preserve">Projekt współfinansowany przez Unię Europejską w ramach konkursu grantowego </w:t>
    </w:r>
    <w:proofErr w:type="spellStart"/>
    <w:r w:rsidRPr="005B1411">
      <w:rPr>
        <w:rFonts w:asciiTheme="minorHAnsi" w:hAnsiTheme="minorHAnsi" w:cstheme="minorHAnsi"/>
        <w:sz w:val="16"/>
        <w:szCs w:val="18"/>
      </w:rPr>
      <w:t>pn</w:t>
    </w:r>
    <w:proofErr w:type="spellEnd"/>
    <w:r w:rsidRPr="005B1411">
      <w:rPr>
        <w:rFonts w:asciiTheme="minorHAnsi" w:hAnsiTheme="minorHAnsi" w:cstheme="minorHAnsi"/>
        <w:bCs/>
        <w:sz w:val="16"/>
        <w:szCs w:val="18"/>
      </w:rPr>
      <w:t>.:„</w:t>
    </w:r>
    <w:proofErr w:type="spellStart"/>
    <w:r w:rsidRPr="005B1411">
      <w:rPr>
        <w:rFonts w:asciiTheme="minorHAnsi" w:hAnsiTheme="minorHAnsi" w:cstheme="minorHAnsi"/>
        <w:sz w:val="16"/>
        <w:szCs w:val="18"/>
      </w:rPr>
      <w:t>Cyberbezpieczny</w:t>
    </w:r>
    <w:proofErr w:type="spellEnd"/>
    <w:r w:rsidRPr="005B1411">
      <w:rPr>
        <w:rFonts w:asciiTheme="minorHAnsi" w:hAnsiTheme="minorHAnsi" w:cstheme="minorHAnsi"/>
        <w:sz w:val="16"/>
        <w:szCs w:val="18"/>
      </w:rPr>
      <w:t xml:space="preserve"> Samorząd”, Priorytet II: Zaawansowane usługi cyfrowe</w:t>
    </w:r>
    <w:r w:rsidRPr="005B1411">
      <w:rPr>
        <w:rFonts w:asciiTheme="minorHAnsi" w:hAnsiTheme="minorHAnsi" w:cstheme="minorHAnsi"/>
        <w:bCs/>
        <w:sz w:val="16"/>
        <w:szCs w:val="18"/>
      </w:rPr>
      <w:t xml:space="preserve">, </w:t>
    </w:r>
    <w:r w:rsidRPr="005B1411">
      <w:rPr>
        <w:rFonts w:asciiTheme="minorHAnsi" w:hAnsiTheme="minorHAnsi" w:cstheme="minorHAnsi"/>
        <w:sz w:val="16"/>
        <w:szCs w:val="18"/>
      </w:rPr>
      <w:t xml:space="preserve">Działanie 2.2. - Wzmocnienie krajowego systemu </w:t>
    </w:r>
    <w:proofErr w:type="spellStart"/>
    <w:r w:rsidRPr="005B1411">
      <w:rPr>
        <w:rFonts w:asciiTheme="minorHAnsi" w:hAnsiTheme="minorHAnsi" w:cstheme="minorHAnsi"/>
        <w:sz w:val="16"/>
        <w:szCs w:val="18"/>
      </w:rPr>
      <w:t>cyberbezpieczeństwa</w:t>
    </w:r>
    <w:proofErr w:type="spellEnd"/>
    <w:r w:rsidRPr="005B1411">
      <w:rPr>
        <w:rFonts w:asciiTheme="minorHAnsi" w:hAnsiTheme="minorHAnsi" w:cstheme="minorHAnsi"/>
        <w:sz w:val="16"/>
        <w:szCs w:val="18"/>
      </w:rPr>
      <w:t xml:space="preserve"> w ramach programu FUNDUSZE EUROPEJSKIE NA ROZWÓJ CYFROWY 2021-2027 (FERC).</w:t>
    </w:r>
  </w:p>
  <w:p w14:paraId="72305F4E" w14:textId="77777777" w:rsidR="00C11ABB" w:rsidRDefault="00C11ABB" w:rsidP="00C11ABB">
    <w:pPr>
      <w:pStyle w:val="Stopka"/>
      <w:pBdr>
        <w:top w:val="single" w:sz="4" w:space="1" w:color="D9D9D9"/>
      </w:pBdr>
      <w:jc w:val="right"/>
      <w:rPr>
        <w:b/>
        <w:bCs/>
      </w:rPr>
    </w:pPr>
    <w:r>
      <w:fldChar w:fldCharType="begin"/>
    </w:r>
    <w:r>
      <w:instrText>PAGE   \* MERGEFORMAT</w:instrText>
    </w:r>
    <w:r>
      <w:fldChar w:fldCharType="separate"/>
    </w:r>
    <w:r w:rsidR="00B91A9C">
      <w:rPr>
        <w:noProof/>
      </w:rPr>
      <w:t>11</w:t>
    </w:r>
    <w:r>
      <w:rPr>
        <w:b/>
        <w:bCs/>
      </w:rPr>
      <w:fldChar w:fldCharType="end"/>
    </w:r>
    <w:r>
      <w:rPr>
        <w:b/>
        <w:bCs/>
      </w:rPr>
      <w:t xml:space="preserve"> | </w:t>
    </w:r>
    <w:r w:rsidRPr="000F25A7">
      <w:rPr>
        <w:color w:val="808080"/>
        <w:spacing w:val="60"/>
      </w:rPr>
      <w:t>Strona</w:t>
    </w:r>
  </w:p>
  <w:p w14:paraId="44C52CA5" w14:textId="77777777" w:rsidR="00C11ABB" w:rsidRPr="000F699A" w:rsidRDefault="00C11ABB" w:rsidP="00C11ABB">
    <w:pPr>
      <w:autoSpaceDE w:val="0"/>
      <w:autoSpaceDN w:val="0"/>
      <w:adjustRightInd w:val="0"/>
      <w:rPr>
        <w:rFonts w:cstheme="minorHAnsi"/>
        <w:i/>
        <w:iCs/>
        <w:sz w:val="18"/>
        <w:szCs w:val="18"/>
      </w:rPr>
    </w:pPr>
  </w:p>
  <w:p w14:paraId="1CDA01AC" w14:textId="77777777" w:rsidR="00F47F4C" w:rsidRPr="0087191B" w:rsidRDefault="00F47F4C" w:rsidP="008719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E5882" w14:textId="77777777" w:rsidR="00DF60E9" w:rsidRDefault="00DF60E9" w:rsidP="00BD7858">
      <w:r>
        <w:separator/>
      </w:r>
    </w:p>
  </w:footnote>
  <w:footnote w:type="continuationSeparator" w:id="0">
    <w:p w14:paraId="0E69846E" w14:textId="77777777" w:rsidR="00DF60E9" w:rsidRDefault="00DF60E9" w:rsidP="00BD7858">
      <w:r>
        <w:continuationSeparator/>
      </w:r>
    </w:p>
  </w:footnote>
  <w:footnote w:id="1">
    <w:p w14:paraId="39F84B8A" w14:textId="77777777" w:rsidR="00D270F3" w:rsidRPr="004A1E68" w:rsidRDefault="00D270F3" w:rsidP="00D270F3">
      <w:pPr>
        <w:pStyle w:val="Tekstprzypisudolnego"/>
        <w:jc w:val="left"/>
        <w:rPr>
          <w:rFonts w:asciiTheme="minorHAnsi" w:hAnsiTheme="minorHAnsi" w:cstheme="minorHAnsi"/>
        </w:rPr>
      </w:pPr>
      <w:r w:rsidRPr="004A1E68">
        <w:rPr>
          <w:rStyle w:val="Znakiprzypiswdolnych"/>
          <w:rFonts w:asciiTheme="minorHAnsi" w:hAnsiTheme="minorHAnsi" w:cstheme="minorHAnsi"/>
        </w:rPr>
        <w:footnoteRef/>
      </w:r>
      <w:r w:rsidRPr="004A1E68">
        <w:rPr>
          <w:rFonts w:asciiTheme="minorHAnsi" w:hAnsiTheme="minorHAnsi" w:cstheme="minorHAnsi"/>
          <w:i/>
        </w:rPr>
        <w:t xml:space="preserve"> Jeżeli dotyczy.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64049" w14:textId="1908900F" w:rsidR="00F47F4C" w:rsidRPr="00501D3B" w:rsidRDefault="00501D3B" w:rsidP="00501D3B">
    <w:pPr>
      <w:pStyle w:val="Nagwek"/>
    </w:pPr>
    <w:r>
      <w:rPr>
        <w:noProof/>
        <w:color w:val="2B579A"/>
        <w:shd w:val="clear" w:color="auto" w:fill="E6E6E6"/>
      </w:rPr>
      <w:drawing>
        <wp:inline distT="0" distB="0" distL="0" distR="0" wp14:anchorId="788B598D" wp14:editId="5D5F84C7">
          <wp:extent cx="6368385" cy="662814"/>
          <wp:effectExtent l="0" t="0" r="0" b="4445"/>
          <wp:docPr id="1676594354" name="Obraz 1676594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396991" cy="66579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000000B"/>
    <w:name w:val="WW8Num11"/>
    <w:lvl w:ilvl="0">
      <w:start w:val="1"/>
      <w:numFmt w:val="decimal"/>
      <w:lvlText w:val="%1."/>
      <w:lvlJc w:val="left"/>
      <w:pPr>
        <w:tabs>
          <w:tab w:val="num" w:pos="927"/>
        </w:tabs>
        <w:ind w:left="927" w:hanging="360"/>
      </w:pPr>
      <w:rPr>
        <w:rFonts w:cs="Times New Roman"/>
      </w:rPr>
    </w:lvl>
  </w:abstractNum>
  <w:abstractNum w:abstractNumId="1" w15:restartNumberingAfterBreak="0">
    <w:nsid w:val="0000000D"/>
    <w:multiLevelType w:val="multilevel"/>
    <w:tmpl w:val="60C2669E"/>
    <w:name w:val="WW8Num13"/>
    <w:lvl w:ilvl="0">
      <w:start w:val="1"/>
      <w:numFmt w:val="decimal"/>
      <w:lvlText w:val="%1."/>
      <w:lvlJc w:val="left"/>
      <w:pPr>
        <w:tabs>
          <w:tab w:val="num" w:pos="927"/>
        </w:tabs>
        <w:ind w:left="927" w:hanging="360"/>
      </w:pPr>
      <w:rPr>
        <w:rFonts w:cs="Times New Roman"/>
        <w:b w:val="0"/>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b w:val="0"/>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 w15:restartNumberingAfterBreak="0">
    <w:nsid w:val="00000011"/>
    <w:multiLevelType w:val="singleLevel"/>
    <w:tmpl w:val="FAFC58E2"/>
    <w:name w:val="WW8Num17"/>
    <w:lvl w:ilvl="0">
      <w:start w:val="1"/>
      <w:numFmt w:val="decimal"/>
      <w:lvlText w:val="%1."/>
      <w:lvlJc w:val="left"/>
      <w:pPr>
        <w:tabs>
          <w:tab w:val="num" w:pos="1440"/>
        </w:tabs>
        <w:ind w:left="1440" w:hanging="360"/>
      </w:pPr>
      <w:rPr>
        <w:rFonts w:ascii="Times New Roman" w:hAnsi="Times New Roman" w:cs="Times New Roman" w:hint="default"/>
        <w:b w:val="0"/>
        <w:color w:val="auto"/>
        <w:sz w:val="22"/>
        <w:szCs w:val="22"/>
        <w:lang w:val="x-none"/>
      </w:rPr>
    </w:lvl>
  </w:abstractNum>
  <w:abstractNum w:abstractNumId="3" w15:restartNumberingAfterBreak="0">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4" w15:restartNumberingAfterBreak="0">
    <w:nsid w:val="00000015"/>
    <w:multiLevelType w:val="multilevel"/>
    <w:tmpl w:val="00000015"/>
    <w:name w:val="WW8Num21"/>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5040" w:hanging="360"/>
      </w:pPr>
      <w:rPr>
        <w:rFonts w:ascii="Times New Roman" w:eastAsia="Times New Roman" w:hAnsi="Times New Roman" w:cs="Times New Roman"/>
        <w:color w:val="auto"/>
        <w:sz w:val="24"/>
        <w:szCs w:val="24"/>
        <w:lang w:val="x-none"/>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6D55480"/>
    <w:multiLevelType w:val="hybridMultilevel"/>
    <w:tmpl w:val="701AF406"/>
    <w:lvl w:ilvl="0" w:tplc="3566D12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21917"/>
    <w:multiLevelType w:val="multilevel"/>
    <w:tmpl w:val="8E247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3317E67"/>
    <w:multiLevelType w:val="hybridMultilevel"/>
    <w:tmpl w:val="4B927358"/>
    <w:lvl w:ilvl="0" w:tplc="D34484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192E1D"/>
    <w:multiLevelType w:val="hybridMultilevel"/>
    <w:tmpl w:val="8CD8AAF2"/>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4002F954">
      <w:start w:val="1"/>
      <w:numFmt w:val="lowerLetter"/>
      <w:lvlText w:val="%3)"/>
      <w:lvlJc w:val="left"/>
      <w:pPr>
        <w:tabs>
          <w:tab w:val="num" w:pos="2160"/>
        </w:tabs>
        <w:ind w:left="2160" w:hanging="360"/>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A64DA1"/>
    <w:multiLevelType w:val="multilevel"/>
    <w:tmpl w:val="72FC8876"/>
    <w:lvl w:ilvl="0">
      <w:start w:val="1"/>
      <w:numFmt w:val="decimal"/>
      <w:lvlText w:val="%1."/>
      <w:lvlJc w:val="left"/>
      <w:pPr>
        <w:ind w:left="705" w:hanging="705"/>
      </w:pPr>
    </w:lvl>
    <w:lvl w:ilvl="1">
      <w:start w:val="1"/>
      <w:numFmt w:val="decimal"/>
      <w:lvlText w:val="2.%2."/>
      <w:lvlJc w:val="left"/>
      <w:pPr>
        <w:ind w:left="1425" w:hanging="70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7."/>
      <w:lvlJc w:val="left"/>
      <w:pPr>
        <w:ind w:left="5760" w:hanging="1440"/>
      </w:pPr>
      <w:rPr>
        <w:b w:val="0"/>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 w15:restartNumberingAfterBreak="0">
    <w:nsid w:val="30EA4BA8"/>
    <w:multiLevelType w:val="hybridMultilevel"/>
    <w:tmpl w:val="F918CD5A"/>
    <w:lvl w:ilvl="0" w:tplc="A4CA6D0E">
      <w:start w:val="1"/>
      <w:numFmt w:val="decimal"/>
      <w:lvlText w:val="%1."/>
      <w:lvlJc w:val="left"/>
      <w:pPr>
        <w:tabs>
          <w:tab w:val="num" w:pos="927"/>
        </w:tabs>
        <w:ind w:left="927" w:hanging="360"/>
      </w:pPr>
      <w:rPr>
        <w:rFonts w:asciiTheme="minorHAnsi" w:eastAsia="Times New Roman" w:hAnsiTheme="minorHAnsi" w:cstheme="minorHAnsi"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D11978"/>
    <w:multiLevelType w:val="hybridMultilevel"/>
    <w:tmpl w:val="95009960"/>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 w15:restartNumberingAfterBreak="0">
    <w:nsid w:val="380672D1"/>
    <w:multiLevelType w:val="hybridMultilevel"/>
    <w:tmpl w:val="05468E70"/>
    <w:lvl w:ilvl="0" w:tplc="7BCCBA84">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D9F2BFF"/>
    <w:multiLevelType w:val="hybridMultilevel"/>
    <w:tmpl w:val="0F6C0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2C32B0"/>
    <w:multiLevelType w:val="hybridMultilevel"/>
    <w:tmpl w:val="D98A2072"/>
    <w:lvl w:ilvl="0" w:tplc="0415000F">
      <w:start w:val="1"/>
      <w:numFmt w:val="decimal"/>
      <w:lvlText w:val="%1."/>
      <w:lvlJc w:val="left"/>
      <w:pPr>
        <w:tabs>
          <w:tab w:val="num" w:pos="1260"/>
        </w:tabs>
        <w:ind w:left="1260" w:hanging="360"/>
      </w:pPr>
      <w:rPr>
        <w:rFonts w:cs="Times New Roman"/>
      </w:rPr>
    </w:lvl>
    <w:lvl w:ilvl="1" w:tplc="1FA081EA">
      <w:start w:val="1"/>
      <w:numFmt w:val="lowerLetter"/>
      <w:lvlText w:val="%2)"/>
      <w:lvlJc w:val="left"/>
      <w:pPr>
        <w:tabs>
          <w:tab w:val="num" w:pos="2400"/>
        </w:tabs>
        <w:ind w:left="2400" w:hanging="780"/>
      </w:pPr>
      <w:rPr>
        <w:rFonts w:cs="Times New Roman" w:hint="default"/>
        <w:b w:val="0"/>
      </w:rPr>
    </w:lvl>
    <w:lvl w:ilvl="2" w:tplc="0415001B" w:tentative="1">
      <w:start w:val="1"/>
      <w:numFmt w:val="lowerRoman"/>
      <w:lvlText w:val="%3."/>
      <w:lvlJc w:val="right"/>
      <w:pPr>
        <w:tabs>
          <w:tab w:val="num" w:pos="2700"/>
        </w:tabs>
        <w:ind w:left="2700" w:hanging="180"/>
      </w:pPr>
      <w:rPr>
        <w:rFonts w:cs="Times New Roman"/>
      </w:rPr>
    </w:lvl>
    <w:lvl w:ilvl="3" w:tplc="0415000F">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15" w15:restartNumberingAfterBreak="0">
    <w:nsid w:val="51E876D1"/>
    <w:multiLevelType w:val="hybridMultilevel"/>
    <w:tmpl w:val="332EDB50"/>
    <w:name w:val="WW8Num62"/>
    <w:lvl w:ilvl="0" w:tplc="5DA27B22">
      <w:start w:val="1"/>
      <w:numFmt w:val="decimal"/>
      <w:lvlText w:val="%1."/>
      <w:lvlJc w:val="left"/>
      <w:pPr>
        <w:tabs>
          <w:tab w:val="num" w:pos="720"/>
        </w:tabs>
        <w:ind w:left="720" w:hanging="360"/>
      </w:pPr>
      <w:rPr>
        <w:b w:val="0"/>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A32EAEC4">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2D57A97"/>
    <w:multiLevelType w:val="hybridMultilevel"/>
    <w:tmpl w:val="785AA03A"/>
    <w:lvl w:ilvl="0" w:tplc="E7B479E0">
      <w:start w:val="1"/>
      <w:numFmt w:val="decimal"/>
      <w:lvlText w:val="%1."/>
      <w:lvlJc w:val="left"/>
      <w:pPr>
        <w:tabs>
          <w:tab w:val="num" w:pos="927"/>
        </w:tabs>
        <w:ind w:left="927"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0670BD2"/>
    <w:multiLevelType w:val="hybridMultilevel"/>
    <w:tmpl w:val="D2DAB106"/>
    <w:lvl w:ilvl="0" w:tplc="FFFFFFFF">
      <w:start w:val="1"/>
      <w:numFmt w:val="decimal"/>
      <w:lvlText w:val="%1."/>
      <w:lvlJc w:val="left"/>
      <w:pPr>
        <w:tabs>
          <w:tab w:val="num" w:pos="6120"/>
        </w:tabs>
        <w:ind w:left="6120" w:hanging="360"/>
      </w:pPr>
    </w:lvl>
    <w:lvl w:ilvl="1" w:tplc="D320F50C">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595D13"/>
    <w:multiLevelType w:val="hybridMultilevel"/>
    <w:tmpl w:val="9F948E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EA33B2"/>
    <w:multiLevelType w:val="hybridMultilevel"/>
    <w:tmpl w:val="0132181A"/>
    <w:lvl w:ilvl="0" w:tplc="1458D9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7F5E0144"/>
    <w:multiLevelType w:val="hybridMultilevel"/>
    <w:tmpl w:val="317CEC5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0"/>
  </w:num>
  <w:num w:numId="3">
    <w:abstractNumId w:val="8"/>
  </w:num>
  <w:num w:numId="4">
    <w:abstractNumId w:val="12"/>
  </w:num>
  <w:num w:numId="5">
    <w:abstractNumId w:val="1"/>
  </w:num>
  <w:num w:numId="6">
    <w:abstractNumId w:val="3"/>
  </w:num>
  <w:num w:numId="7">
    <w:abstractNumId w:val="10"/>
  </w:num>
  <w:num w:numId="8">
    <w:abstractNumId w:val="17"/>
  </w:num>
  <w:num w:numId="9">
    <w:abstractNumId w:val="9"/>
  </w:num>
  <w:num w:numId="10">
    <w:abstractNumId w:val="16"/>
  </w:num>
  <w:num w:numId="11">
    <w:abstractNumId w:val="14"/>
  </w:num>
  <w:num w:numId="12">
    <w:abstractNumId w:val="4"/>
  </w:num>
  <w:num w:numId="13">
    <w:abstractNumId w:val="2"/>
  </w:num>
  <w:num w:numId="14">
    <w:abstractNumId w:val="5"/>
  </w:num>
  <w:num w:numId="15">
    <w:abstractNumId w:val="7"/>
  </w:num>
  <w:num w:numId="16">
    <w:abstractNumId w:val="11"/>
  </w:num>
  <w:num w:numId="17">
    <w:abstractNumId w:val="13"/>
  </w:num>
  <w:num w:numId="18">
    <w:abstractNumId w:val="18"/>
  </w:num>
  <w:num w:numId="19">
    <w:abstractNumId w:val="19"/>
  </w:num>
  <w:num w:numId="20">
    <w:abstractNumId w:val="20"/>
  </w:num>
  <w:num w:numId="2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858"/>
    <w:rsid w:val="00027027"/>
    <w:rsid w:val="0002710F"/>
    <w:rsid w:val="00037CB3"/>
    <w:rsid w:val="00041191"/>
    <w:rsid w:val="00050CF7"/>
    <w:rsid w:val="00065574"/>
    <w:rsid w:val="000B1272"/>
    <w:rsid w:val="000B2005"/>
    <w:rsid w:val="000C2BBF"/>
    <w:rsid w:val="000D0869"/>
    <w:rsid w:val="000D1F45"/>
    <w:rsid w:val="000D4428"/>
    <w:rsid w:val="000E3783"/>
    <w:rsid w:val="000E3AA5"/>
    <w:rsid w:val="00100E3C"/>
    <w:rsid w:val="00146EF5"/>
    <w:rsid w:val="001529D2"/>
    <w:rsid w:val="001869F8"/>
    <w:rsid w:val="001B0B92"/>
    <w:rsid w:val="001B3EB5"/>
    <w:rsid w:val="001C19DC"/>
    <w:rsid w:val="001C1BC6"/>
    <w:rsid w:val="001C55CD"/>
    <w:rsid w:val="001D21CD"/>
    <w:rsid w:val="001F54EF"/>
    <w:rsid w:val="002007A1"/>
    <w:rsid w:val="00204856"/>
    <w:rsid w:val="00215894"/>
    <w:rsid w:val="00221328"/>
    <w:rsid w:val="0022383D"/>
    <w:rsid w:val="002306B4"/>
    <w:rsid w:val="0025317A"/>
    <w:rsid w:val="002553D4"/>
    <w:rsid w:val="002560FD"/>
    <w:rsid w:val="00265B9B"/>
    <w:rsid w:val="002814A8"/>
    <w:rsid w:val="00283AB4"/>
    <w:rsid w:val="00283E0F"/>
    <w:rsid w:val="002871ED"/>
    <w:rsid w:val="00292397"/>
    <w:rsid w:val="002A1B91"/>
    <w:rsid w:val="002D423E"/>
    <w:rsid w:val="002D75F5"/>
    <w:rsid w:val="002E094B"/>
    <w:rsid w:val="002F0E12"/>
    <w:rsid w:val="002F1AFF"/>
    <w:rsid w:val="002F4134"/>
    <w:rsid w:val="002F5BAA"/>
    <w:rsid w:val="00301341"/>
    <w:rsid w:val="0031666B"/>
    <w:rsid w:val="00343054"/>
    <w:rsid w:val="0036576F"/>
    <w:rsid w:val="00383ACC"/>
    <w:rsid w:val="003B15B7"/>
    <w:rsid w:val="003B5443"/>
    <w:rsid w:val="003C1EAA"/>
    <w:rsid w:val="003C684C"/>
    <w:rsid w:val="003F799D"/>
    <w:rsid w:val="004158BE"/>
    <w:rsid w:val="00416B84"/>
    <w:rsid w:val="00424DE7"/>
    <w:rsid w:val="00426C0A"/>
    <w:rsid w:val="00444EC5"/>
    <w:rsid w:val="004560AF"/>
    <w:rsid w:val="004612FD"/>
    <w:rsid w:val="00467B45"/>
    <w:rsid w:val="00482BF4"/>
    <w:rsid w:val="00484D4B"/>
    <w:rsid w:val="0048668D"/>
    <w:rsid w:val="004914E5"/>
    <w:rsid w:val="004A1E68"/>
    <w:rsid w:val="004A2E41"/>
    <w:rsid w:val="004A4D93"/>
    <w:rsid w:val="004B0DDB"/>
    <w:rsid w:val="004C55D1"/>
    <w:rsid w:val="004E71A2"/>
    <w:rsid w:val="004F3E55"/>
    <w:rsid w:val="00501D3B"/>
    <w:rsid w:val="0050454C"/>
    <w:rsid w:val="00515DCD"/>
    <w:rsid w:val="00521C09"/>
    <w:rsid w:val="00530766"/>
    <w:rsid w:val="005515CD"/>
    <w:rsid w:val="00577B7B"/>
    <w:rsid w:val="00590F5E"/>
    <w:rsid w:val="00594060"/>
    <w:rsid w:val="005A3BFE"/>
    <w:rsid w:val="005A3E35"/>
    <w:rsid w:val="005A528D"/>
    <w:rsid w:val="005B1411"/>
    <w:rsid w:val="005D5F22"/>
    <w:rsid w:val="005D7173"/>
    <w:rsid w:val="0060383C"/>
    <w:rsid w:val="00604881"/>
    <w:rsid w:val="00606FA5"/>
    <w:rsid w:val="00621659"/>
    <w:rsid w:val="006232E2"/>
    <w:rsid w:val="00623EC4"/>
    <w:rsid w:val="00635D14"/>
    <w:rsid w:val="006571C1"/>
    <w:rsid w:val="0066617F"/>
    <w:rsid w:val="00674653"/>
    <w:rsid w:val="00687A4F"/>
    <w:rsid w:val="006940B1"/>
    <w:rsid w:val="0069529E"/>
    <w:rsid w:val="006C2911"/>
    <w:rsid w:val="006D25BE"/>
    <w:rsid w:val="006D28F0"/>
    <w:rsid w:val="006F30D0"/>
    <w:rsid w:val="00710A53"/>
    <w:rsid w:val="007209DD"/>
    <w:rsid w:val="00723C97"/>
    <w:rsid w:val="00732C1E"/>
    <w:rsid w:val="007340AF"/>
    <w:rsid w:val="00737E16"/>
    <w:rsid w:val="00750825"/>
    <w:rsid w:val="007554AD"/>
    <w:rsid w:val="00771E72"/>
    <w:rsid w:val="00773D15"/>
    <w:rsid w:val="00780FEF"/>
    <w:rsid w:val="00790724"/>
    <w:rsid w:val="00792620"/>
    <w:rsid w:val="00795FAC"/>
    <w:rsid w:val="007A5EE1"/>
    <w:rsid w:val="007B534A"/>
    <w:rsid w:val="007D4642"/>
    <w:rsid w:val="007E40FE"/>
    <w:rsid w:val="007F77A9"/>
    <w:rsid w:val="008178B7"/>
    <w:rsid w:val="00831BB2"/>
    <w:rsid w:val="008334B5"/>
    <w:rsid w:val="00834527"/>
    <w:rsid w:val="00845DC5"/>
    <w:rsid w:val="008524FE"/>
    <w:rsid w:val="0087191B"/>
    <w:rsid w:val="00876AAF"/>
    <w:rsid w:val="008C0CD9"/>
    <w:rsid w:val="008E0F98"/>
    <w:rsid w:val="008F667E"/>
    <w:rsid w:val="0090215C"/>
    <w:rsid w:val="00910EDF"/>
    <w:rsid w:val="00920A7D"/>
    <w:rsid w:val="00924382"/>
    <w:rsid w:val="009244E6"/>
    <w:rsid w:val="00931086"/>
    <w:rsid w:val="00940799"/>
    <w:rsid w:val="00940BEE"/>
    <w:rsid w:val="0094401A"/>
    <w:rsid w:val="00953008"/>
    <w:rsid w:val="00953733"/>
    <w:rsid w:val="009607DD"/>
    <w:rsid w:val="00963FAD"/>
    <w:rsid w:val="00972100"/>
    <w:rsid w:val="009852B7"/>
    <w:rsid w:val="00995537"/>
    <w:rsid w:val="009A146C"/>
    <w:rsid w:val="009A2D3B"/>
    <w:rsid w:val="009B41D5"/>
    <w:rsid w:val="009C6349"/>
    <w:rsid w:val="009F0645"/>
    <w:rsid w:val="00A23931"/>
    <w:rsid w:val="00A26447"/>
    <w:rsid w:val="00A4334C"/>
    <w:rsid w:val="00A5256E"/>
    <w:rsid w:val="00A73A55"/>
    <w:rsid w:val="00A820A7"/>
    <w:rsid w:val="00AA7A88"/>
    <w:rsid w:val="00AC167E"/>
    <w:rsid w:val="00AC1DC6"/>
    <w:rsid w:val="00AC2DC4"/>
    <w:rsid w:val="00AC7AE0"/>
    <w:rsid w:val="00AD0F94"/>
    <w:rsid w:val="00AD5E78"/>
    <w:rsid w:val="00AD61DD"/>
    <w:rsid w:val="00AF429A"/>
    <w:rsid w:val="00B03035"/>
    <w:rsid w:val="00B05DC1"/>
    <w:rsid w:val="00B12727"/>
    <w:rsid w:val="00B20B09"/>
    <w:rsid w:val="00B24EE8"/>
    <w:rsid w:val="00B3679C"/>
    <w:rsid w:val="00B5602B"/>
    <w:rsid w:val="00B73E2F"/>
    <w:rsid w:val="00B86963"/>
    <w:rsid w:val="00B90BAB"/>
    <w:rsid w:val="00B91A9C"/>
    <w:rsid w:val="00B93264"/>
    <w:rsid w:val="00BA6AB4"/>
    <w:rsid w:val="00BB542B"/>
    <w:rsid w:val="00BB7B0B"/>
    <w:rsid w:val="00BC1729"/>
    <w:rsid w:val="00BD09A4"/>
    <w:rsid w:val="00BD7858"/>
    <w:rsid w:val="00BE68EF"/>
    <w:rsid w:val="00C11ABB"/>
    <w:rsid w:val="00C17353"/>
    <w:rsid w:val="00C21856"/>
    <w:rsid w:val="00C36DE9"/>
    <w:rsid w:val="00C43DD4"/>
    <w:rsid w:val="00C536A2"/>
    <w:rsid w:val="00C57BF2"/>
    <w:rsid w:val="00C6314F"/>
    <w:rsid w:val="00C6486D"/>
    <w:rsid w:val="00C66F07"/>
    <w:rsid w:val="00C73302"/>
    <w:rsid w:val="00C92C7E"/>
    <w:rsid w:val="00C97A8F"/>
    <w:rsid w:val="00CA432D"/>
    <w:rsid w:val="00CB558F"/>
    <w:rsid w:val="00CD0A85"/>
    <w:rsid w:val="00CD18F5"/>
    <w:rsid w:val="00CE05A4"/>
    <w:rsid w:val="00CE313B"/>
    <w:rsid w:val="00D00F34"/>
    <w:rsid w:val="00D200FB"/>
    <w:rsid w:val="00D2058F"/>
    <w:rsid w:val="00D2381B"/>
    <w:rsid w:val="00D270F3"/>
    <w:rsid w:val="00D418DC"/>
    <w:rsid w:val="00D45482"/>
    <w:rsid w:val="00D85754"/>
    <w:rsid w:val="00DA03AE"/>
    <w:rsid w:val="00DC3E36"/>
    <w:rsid w:val="00DC42C6"/>
    <w:rsid w:val="00DF60E9"/>
    <w:rsid w:val="00E1219F"/>
    <w:rsid w:val="00E1352F"/>
    <w:rsid w:val="00E23ED4"/>
    <w:rsid w:val="00E32148"/>
    <w:rsid w:val="00E43C74"/>
    <w:rsid w:val="00E44602"/>
    <w:rsid w:val="00E63627"/>
    <w:rsid w:val="00E63E23"/>
    <w:rsid w:val="00E737F8"/>
    <w:rsid w:val="00E81192"/>
    <w:rsid w:val="00E823DD"/>
    <w:rsid w:val="00E83F6D"/>
    <w:rsid w:val="00E9356C"/>
    <w:rsid w:val="00EB3208"/>
    <w:rsid w:val="00EC67BD"/>
    <w:rsid w:val="00ED0254"/>
    <w:rsid w:val="00EF6856"/>
    <w:rsid w:val="00EF6C90"/>
    <w:rsid w:val="00F21657"/>
    <w:rsid w:val="00F34AF4"/>
    <w:rsid w:val="00F41C5D"/>
    <w:rsid w:val="00F47F4C"/>
    <w:rsid w:val="00F802E3"/>
    <w:rsid w:val="00F82ADE"/>
    <w:rsid w:val="00FA6D89"/>
    <w:rsid w:val="00FC29BE"/>
    <w:rsid w:val="00FD205D"/>
    <w:rsid w:val="00FE1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E4DDB"/>
  <w15:chartTrackingRefBased/>
  <w15:docId w15:val="{2F6C7461-CDA3-4773-9A64-F5639B8CB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7858"/>
    <w:pPr>
      <w:widowControl w:val="0"/>
      <w:suppressAutoHyphens/>
      <w:spacing w:after="0" w:line="240" w:lineRule="auto"/>
      <w:jc w:val="center"/>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qFormat/>
    <w:rsid w:val="00BD7858"/>
    <w:pPr>
      <w:widowControl/>
      <w:suppressAutoHyphens w:val="0"/>
      <w:spacing w:line="360" w:lineRule="auto"/>
      <w:jc w:val="both"/>
    </w:pPr>
    <w:rPr>
      <w:szCs w:val="20"/>
    </w:rPr>
  </w:style>
  <w:style w:type="character" w:customStyle="1" w:styleId="TekstpodstawowyZnak">
    <w:name w:val="Tekst podstawowy Znak"/>
    <w:basedOn w:val="Domylnaczcionkaakapitu"/>
    <w:link w:val="Tekstpodstawowy"/>
    <w:uiPriority w:val="99"/>
    <w:rsid w:val="00BD7858"/>
    <w:rPr>
      <w:rFonts w:ascii="Times New Roman" w:eastAsia="Times New Roman" w:hAnsi="Times New Roman" w:cs="Times New Roman"/>
      <w:sz w:val="24"/>
      <w:szCs w:val="20"/>
      <w:lang w:eastAsia="pl-PL"/>
    </w:rPr>
  </w:style>
  <w:style w:type="paragraph" w:styleId="NormalnyWeb">
    <w:name w:val="Normal (Web)"/>
    <w:basedOn w:val="Normalny"/>
    <w:qFormat/>
    <w:rsid w:val="00BD7858"/>
    <w:pPr>
      <w:widowControl/>
      <w:suppressAutoHyphens w:val="0"/>
      <w:spacing w:before="100" w:beforeAutospacing="1" w:after="100" w:afterAutospacing="1"/>
      <w:jc w:val="left"/>
    </w:pPr>
  </w:style>
  <w:style w:type="paragraph" w:customStyle="1" w:styleId="BodyText21">
    <w:name w:val="Body Text 21"/>
    <w:basedOn w:val="Normalny"/>
    <w:uiPriority w:val="99"/>
    <w:rsid w:val="00BD7858"/>
    <w:pPr>
      <w:suppressAutoHyphens w:val="0"/>
      <w:jc w:val="both"/>
    </w:pPr>
    <w:rPr>
      <w:rFonts w:ascii="Arial" w:hAnsi="Arial"/>
      <w:sz w:val="22"/>
      <w:szCs w:val="20"/>
    </w:rPr>
  </w:style>
  <w:style w:type="paragraph" w:customStyle="1" w:styleId="Tekstpodstawowy31">
    <w:name w:val="Tekst podstawowy 31"/>
    <w:basedOn w:val="Normalny"/>
    <w:uiPriority w:val="99"/>
    <w:rsid w:val="00BD7858"/>
    <w:pPr>
      <w:widowControl/>
      <w:spacing w:after="120" w:line="360" w:lineRule="auto"/>
      <w:jc w:val="left"/>
    </w:pPr>
    <w:rPr>
      <w:rFonts w:ascii="Arial" w:hAnsi="Arial"/>
      <w:sz w:val="16"/>
      <w:szCs w:val="16"/>
      <w:lang w:eastAsia="ar-SA"/>
    </w:rPr>
  </w:style>
  <w:style w:type="paragraph" w:styleId="Tekstprzypisudolnego">
    <w:name w:val="footnote text"/>
    <w:basedOn w:val="Normalny"/>
    <w:link w:val="TekstprzypisudolnegoZnak"/>
    <w:uiPriority w:val="99"/>
    <w:rsid w:val="00BD7858"/>
    <w:rPr>
      <w:sz w:val="20"/>
      <w:szCs w:val="20"/>
    </w:rPr>
  </w:style>
  <w:style w:type="character" w:customStyle="1" w:styleId="TekstprzypisudolnegoZnak">
    <w:name w:val="Tekst przypisu dolnego Znak"/>
    <w:basedOn w:val="Domylnaczcionkaakapitu"/>
    <w:link w:val="Tekstprzypisudolnego"/>
    <w:uiPriority w:val="99"/>
    <w:qFormat/>
    <w:rsid w:val="00BD7858"/>
    <w:rPr>
      <w:rFonts w:ascii="Times New Roman" w:eastAsia="Times New Roman" w:hAnsi="Times New Roman" w:cs="Times New Roman"/>
      <w:sz w:val="20"/>
      <w:szCs w:val="20"/>
      <w:lang w:eastAsia="pl-PL"/>
    </w:rPr>
  </w:style>
  <w:style w:type="character" w:styleId="Odwoanieprzypisudolnego">
    <w:name w:val="footnote reference"/>
    <w:uiPriority w:val="99"/>
    <w:rsid w:val="00BD7858"/>
    <w:rPr>
      <w:rFonts w:cs="Times New Roman"/>
      <w:vertAlign w:val="superscript"/>
    </w:rPr>
  </w:style>
  <w:style w:type="paragraph" w:styleId="Akapitzlist">
    <w:name w:val="List Paragraph"/>
    <w:aliases w:val="CW_Lista,Wypunktowanie,L1,Numerowanie,Akapit z listą BS,wypunktowanie,Liste à puces retrait droite,ps_akapit_z_lista,sw tekst,Adresat stanowisko,Akapit z punktorem 1,Akapit z listą numerowaną,Podsis rysunku,lp1,Bullet List,FooterText,列出段落"/>
    <w:basedOn w:val="Normalny"/>
    <w:link w:val="AkapitzlistZnak1"/>
    <w:uiPriority w:val="34"/>
    <w:qFormat/>
    <w:rsid w:val="00BD7858"/>
    <w:pPr>
      <w:widowControl/>
      <w:suppressAutoHyphens w:val="0"/>
      <w:ind w:left="720"/>
      <w:contextualSpacing/>
      <w:jc w:val="left"/>
    </w:pPr>
    <w:rPr>
      <w:szCs w:val="22"/>
      <w:lang w:eastAsia="en-US"/>
    </w:rPr>
  </w:style>
  <w:style w:type="character" w:customStyle="1" w:styleId="AkapitzlistZnak1">
    <w:name w:val="Akapit z listą Znak1"/>
    <w:aliases w:val="CW_Lista Znak1,Wypunktowanie Znak1,L1 Znak1,Numerowanie Znak1,Akapit z listą BS Znak1,wypunktowanie Znak1,Liste à puces retrait droite Znak,ps_akapit_z_lista Znak,sw tekst Znak,Adresat stanowisko Znak,Akapit z punktorem 1 Znak"/>
    <w:link w:val="Akapitzlist"/>
    <w:uiPriority w:val="34"/>
    <w:locked/>
    <w:rsid w:val="00BD7858"/>
    <w:rPr>
      <w:rFonts w:ascii="Times New Roman" w:eastAsia="Times New Roman" w:hAnsi="Times New Roman" w:cs="Times New Roman"/>
      <w:sz w:val="24"/>
    </w:rPr>
  </w:style>
  <w:style w:type="paragraph" w:styleId="Nagwek">
    <w:name w:val="header"/>
    <w:basedOn w:val="Normalny"/>
    <w:link w:val="NagwekZnak"/>
    <w:uiPriority w:val="99"/>
    <w:unhideWhenUsed/>
    <w:rsid w:val="00F47F4C"/>
    <w:pPr>
      <w:tabs>
        <w:tab w:val="center" w:pos="4536"/>
        <w:tab w:val="right" w:pos="9072"/>
      </w:tabs>
    </w:pPr>
  </w:style>
  <w:style w:type="character" w:customStyle="1" w:styleId="NagwekZnak">
    <w:name w:val="Nagłówek Znak"/>
    <w:basedOn w:val="Domylnaczcionkaakapitu"/>
    <w:link w:val="Nagwek"/>
    <w:uiPriority w:val="99"/>
    <w:rsid w:val="00F47F4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47F4C"/>
    <w:pPr>
      <w:tabs>
        <w:tab w:val="center" w:pos="4536"/>
        <w:tab w:val="right" w:pos="9072"/>
      </w:tabs>
    </w:pPr>
  </w:style>
  <w:style w:type="character" w:customStyle="1" w:styleId="StopkaZnak">
    <w:name w:val="Stopka Znak"/>
    <w:basedOn w:val="Domylnaczcionkaakapitu"/>
    <w:link w:val="Stopka"/>
    <w:uiPriority w:val="99"/>
    <w:rsid w:val="00F47F4C"/>
    <w:rPr>
      <w:rFonts w:ascii="Times New Roman" w:eastAsia="Times New Roman" w:hAnsi="Times New Roman" w:cs="Times New Roman"/>
      <w:sz w:val="24"/>
      <w:szCs w:val="24"/>
      <w:lang w:eastAsia="pl-PL"/>
    </w:rPr>
  </w:style>
  <w:style w:type="paragraph" w:customStyle="1" w:styleId="Standard">
    <w:name w:val="Standard"/>
    <w:rsid w:val="00F47F4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03035"/>
    <w:rPr>
      <w:sz w:val="16"/>
      <w:szCs w:val="16"/>
    </w:rPr>
  </w:style>
  <w:style w:type="paragraph" w:styleId="Tekstkomentarza">
    <w:name w:val="annotation text"/>
    <w:basedOn w:val="Normalny"/>
    <w:link w:val="TekstkomentarzaZnak"/>
    <w:uiPriority w:val="99"/>
    <w:semiHidden/>
    <w:unhideWhenUsed/>
    <w:rsid w:val="00B03035"/>
    <w:rPr>
      <w:sz w:val="20"/>
      <w:szCs w:val="20"/>
    </w:rPr>
  </w:style>
  <w:style w:type="character" w:customStyle="1" w:styleId="TekstkomentarzaZnak">
    <w:name w:val="Tekst komentarza Znak"/>
    <w:basedOn w:val="Domylnaczcionkaakapitu"/>
    <w:link w:val="Tekstkomentarza"/>
    <w:uiPriority w:val="99"/>
    <w:semiHidden/>
    <w:rsid w:val="00B0303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03035"/>
    <w:rPr>
      <w:b/>
      <w:bCs/>
    </w:rPr>
  </w:style>
  <w:style w:type="character" w:customStyle="1" w:styleId="TematkomentarzaZnak">
    <w:name w:val="Temat komentarza Znak"/>
    <w:basedOn w:val="TekstkomentarzaZnak"/>
    <w:link w:val="Tematkomentarza"/>
    <w:uiPriority w:val="99"/>
    <w:semiHidden/>
    <w:rsid w:val="00B03035"/>
    <w:rPr>
      <w:rFonts w:ascii="Times New Roman" w:eastAsia="Times New Roman" w:hAnsi="Times New Roman" w:cs="Times New Roman"/>
      <w:b/>
      <w:bCs/>
      <w:sz w:val="20"/>
      <w:szCs w:val="20"/>
      <w:lang w:eastAsia="pl-PL"/>
    </w:rPr>
  </w:style>
  <w:style w:type="character" w:customStyle="1" w:styleId="TekstprzypisudolnegoZnak1">
    <w:name w:val="Tekst przypisu dolnego Znak1"/>
    <w:uiPriority w:val="99"/>
    <w:rsid w:val="00D270F3"/>
    <w:rPr>
      <w:rFonts w:ascii="Times New Roman" w:eastAsia="Times New Roman" w:hAnsi="Times New Roman" w:cs="Times New Roman"/>
      <w:lang w:val="en-US"/>
    </w:rPr>
  </w:style>
  <w:style w:type="character" w:customStyle="1" w:styleId="Znakiprzypiswdolnych">
    <w:name w:val="Znaki przypisów dolnych"/>
    <w:rsid w:val="00D270F3"/>
    <w:rPr>
      <w:vertAlign w:val="superscript"/>
    </w:rPr>
  </w:style>
  <w:style w:type="character" w:styleId="Hipercze">
    <w:name w:val="Hyperlink"/>
    <w:rsid w:val="00D270F3"/>
    <w:rPr>
      <w:rFonts w:cs="Times New Roman"/>
      <w:color w:val="0000FF"/>
      <w:u w:val="single"/>
    </w:rPr>
  </w:style>
  <w:style w:type="character" w:customStyle="1" w:styleId="AkapitzlistZnak">
    <w:name w:val="Akapit z listą Znak"/>
    <w:aliases w:val="CW_Lista Znak,Wypunktowanie Znak,L1 Znak,Numerowanie Znak,Akapit z listą BS Znak,wypunktowanie Znak,Kolorowa lista — akcent 11 Znak,Asia 2  Akapit z listą Znak,tekst normalny Znak,Obiekt Znak,List Paragraph1 Znak"/>
    <w:qFormat/>
    <w:locked/>
    <w:rsid w:val="00D270F3"/>
    <w:rPr>
      <w:rFonts w:ascii="Times New Roman" w:eastAsia="Calibri" w:hAnsi="Times New Roman" w:cs="Times New Roman"/>
      <w:sz w:val="24"/>
      <w:szCs w:val="24"/>
    </w:rPr>
  </w:style>
  <w:style w:type="paragraph" w:customStyle="1" w:styleId="Default">
    <w:name w:val="Default"/>
    <w:qFormat/>
    <w:rsid w:val="00501D3B"/>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uiPriority w:val="99"/>
    <w:semiHidden/>
    <w:unhideWhenUsed/>
    <w:rsid w:val="00BB7B0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B0B"/>
    <w:rPr>
      <w:rFonts w:ascii="Segoe UI" w:eastAsia="Times New Roman" w:hAnsi="Segoe UI" w:cs="Segoe UI"/>
      <w:sz w:val="18"/>
      <w:szCs w:val="18"/>
      <w:lang w:eastAsia="pl-PL"/>
    </w:rPr>
  </w:style>
  <w:style w:type="paragraph" w:styleId="Bezodstpw">
    <w:name w:val="No Spacing"/>
    <w:uiPriority w:val="1"/>
    <w:qFormat/>
    <w:rsid w:val="00B24EE8"/>
    <w:pPr>
      <w:suppressAutoHyphens/>
      <w:autoSpaceDN w:val="0"/>
      <w:spacing w:after="0" w:line="240" w:lineRule="auto"/>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72FFE-0AC8-4D44-9767-DBD939DCB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4213</Words>
  <Characters>25284</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Umowa generator</dc:subject>
  <dc:creator>Wacław Olko &lt;w.olko@eurogrant.pl&gt;</dc:creator>
  <cp:keywords/>
  <dc:description/>
  <cp:lastModifiedBy>Ewa Pawłowska</cp:lastModifiedBy>
  <cp:revision>9</cp:revision>
  <cp:lastPrinted>2025-03-10T11:11:00Z</cp:lastPrinted>
  <dcterms:created xsi:type="dcterms:W3CDTF">2025-11-17T07:27:00Z</dcterms:created>
  <dcterms:modified xsi:type="dcterms:W3CDTF">2026-01-15T10:44:00Z</dcterms:modified>
</cp:coreProperties>
</file>